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C3D" w:rsidRPr="008F3E34" w:rsidRDefault="00D04650" w:rsidP="008F3E34">
      <w:pPr>
        <w:pStyle w:val="Nagwek2"/>
        <w:spacing w:before="0" w:after="120"/>
        <w:rPr>
          <w:rFonts w:ascii="Arial" w:hAnsi="Arial" w:cs="Arial"/>
          <w:color w:val="auto"/>
        </w:rPr>
      </w:pPr>
      <w:r w:rsidRPr="008F3E34">
        <w:rPr>
          <w:rFonts w:ascii="Arial" w:hAnsi="Arial" w:cs="Arial"/>
          <w:color w:val="auto"/>
        </w:rPr>
        <w:t>Dane Wykonawcy:</w:t>
      </w:r>
    </w:p>
    <w:p w:rsidR="00D93C3D" w:rsidRPr="008F3E34" w:rsidRDefault="00D04650" w:rsidP="00FE2AFF">
      <w:pPr>
        <w:spacing w:before="200"/>
        <w:rPr>
          <w:rFonts w:ascii="Arial" w:hAnsi="Arial" w:cs="Arial"/>
        </w:rPr>
      </w:pPr>
      <w:r w:rsidRPr="008F3E34">
        <w:rPr>
          <w:rFonts w:ascii="Arial" w:hAnsi="Arial" w:cs="Arial"/>
        </w:rPr>
        <w:t>Nazwa: ...............................................................................................................</w:t>
      </w:r>
    </w:p>
    <w:p w:rsidR="00D93C3D" w:rsidRPr="008F3E34" w:rsidRDefault="00D04650">
      <w:pPr>
        <w:rPr>
          <w:rFonts w:ascii="Arial" w:hAnsi="Arial" w:cs="Arial"/>
        </w:rPr>
      </w:pPr>
      <w:r w:rsidRPr="008F3E34">
        <w:rPr>
          <w:rFonts w:ascii="Arial" w:hAnsi="Arial" w:cs="Arial"/>
        </w:rPr>
        <w:t>Adres: ................................................................................................................</w:t>
      </w:r>
    </w:p>
    <w:p w:rsidR="00D93C3D" w:rsidRPr="008F3E34" w:rsidRDefault="00D04650">
      <w:pPr>
        <w:rPr>
          <w:rFonts w:ascii="Arial" w:hAnsi="Arial" w:cs="Arial"/>
        </w:rPr>
      </w:pPr>
      <w:r w:rsidRPr="008F3E34">
        <w:rPr>
          <w:rFonts w:ascii="Arial" w:hAnsi="Arial" w:cs="Arial"/>
        </w:rPr>
        <w:t>NIP: .................................................... REGON: ....................................................</w:t>
      </w:r>
    </w:p>
    <w:p w:rsidR="00D93C3D" w:rsidRPr="008F3E34" w:rsidRDefault="00D04650" w:rsidP="009D6289">
      <w:pPr>
        <w:pStyle w:val="Nagwek2"/>
        <w:spacing w:before="240"/>
        <w:rPr>
          <w:rFonts w:ascii="Arial" w:hAnsi="Arial" w:cs="Arial"/>
          <w:color w:val="auto"/>
        </w:rPr>
      </w:pPr>
      <w:r w:rsidRPr="008F3E34">
        <w:rPr>
          <w:rFonts w:ascii="Arial" w:hAnsi="Arial" w:cs="Arial"/>
          <w:color w:val="auto"/>
        </w:rPr>
        <w:t>1. Przedmiot zamówienia</w:t>
      </w:r>
    </w:p>
    <w:p w:rsidR="00D93C3D" w:rsidRPr="00637CB4" w:rsidRDefault="0001740F" w:rsidP="0049675F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są niszczarki materiałów niejawnych. </w:t>
      </w:r>
      <w:r w:rsidR="00637CB4" w:rsidRPr="00637CB4">
        <w:rPr>
          <w:rFonts w:ascii="Arial" w:hAnsi="Arial" w:cs="Arial"/>
        </w:rPr>
        <w:t xml:space="preserve">Wykonawca zobowiązany jest do przedstawienia dla każdego oferowanego sprzętu dokumentu potwierdzającego jego parametry techniczne, np. katalogu ofertowego producenta. W przypadku zaoferowania sprzętu równoważnego, Wykonawca musi dodatkowo wykazać, że oferowany produkt spełnia wszystkie minimalne wymagane parametry techniczne i użytkowe wskazane </w:t>
      </w:r>
      <w:r>
        <w:rPr>
          <w:rFonts w:ascii="Arial" w:hAnsi="Arial" w:cs="Arial"/>
        </w:rPr>
        <w:br/>
      </w:r>
      <w:r w:rsidR="00637CB4" w:rsidRPr="00637CB4">
        <w:rPr>
          <w:rFonts w:ascii="Arial" w:hAnsi="Arial" w:cs="Arial"/>
        </w:rPr>
        <w:t>w kolumnie „Parametry minimalne”.</w:t>
      </w:r>
    </w:p>
    <w:tbl>
      <w:tblPr>
        <w:tblStyle w:val="Tabela-Siatka"/>
        <w:tblW w:w="14708" w:type="dxa"/>
        <w:tblLook w:val="04A0" w:firstRow="1" w:lastRow="0" w:firstColumn="1" w:lastColumn="0" w:noHBand="0" w:noVBand="1"/>
      </w:tblPr>
      <w:tblGrid>
        <w:gridCol w:w="552"/>
        <w:gridCol w:w="2128"/>
        <w:gridCol w:w="3252"/>
        <w:gridCol w:w="990"/>
        <w:gridCol w:w="2497"/>
        <w:gridCol w:w="2259"/>
        <w:gridCol w:w="1621"/>
        <w:gridCol w:w="1409"/>
      </w:tblGrid>
      <w:tr w:rsidR="00DE48FA" w:rsidRPr="008F3E34" w:rsidTr="00DE48FA">
        <w:trPr>
          <w:tblHeader/>
        </w:trPr>
        <w:tc>
          <w:tcPr>
            <w:tcW w:w="6922" w:type="dxa"/>
            <w:gridSpan w:val="4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Opis przedmiotu zamówienia</w:t>
            </w:r>
          </w:p>
        </w:tc>
        <w:tc>
          <w:tcPr>
            <w:tcW w:w="7786" w:type="dxa"/>
            <w:gridSpan w:val="4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Wypełnia Wykonawca</w:t>
            </w:r>
          </w:p>
        </w:tc>
      </w:tr>
      <w:tr w:rsidR="00DE48FA" w:rsidRPr="008F3E34" w:rsidTr="00DE48FA">
        <w:trPr>
          <w:trHeight w:val="223"/>
          <w:tblHeader/>
        </w:trPr>
        <w:tc>
          <w:tcPr>
            <w:tcW w:w="552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Lp.</w:t>
            </w:r>
          </w:p>
        </w:tc>
        <w:tc>
          <w:tcPr>
            <w:tcW w:w="2128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 xml:space="preserve">Model </w:t>
            </w:r>
            <w:r w:rsidRPr="00DE48FA">
              <w:rPr>
                <w:rFonts w:ascii="Arial" w:hAnsi="Arial" w:cs="Arial"/>
                <w:b/>
                <w:spacing w:val="2"/>
              </w:rPr>
              <w:br/>
              <w:t>referencyjny</w:t>
            </w:r>
          </w:p>
        </w:tc>
        <w:tc>
          <w:tcPr>
            <w:tcW w:w="3252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Parametry minimalne</w:t>
            </w:r>
            <w:r w:rsidRPr="00DE48FA">
              <w:rPr>
                <w:rFonts w:ascii="Arial" w:hAnsi="Arial" w:cs="Arial"/>
                <w:b/>
                <w:spacing w:val="2"/>
              </w:rPr>
              <w:br/>
              <w:t>(równoważność)</w:t>
            </w:r>
          </w:p>
        </w:tc>
        <w:tc>
          <w:tcPr>
            <w:tcW w:w="990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Ilość</w:t>
            </w:r>
          </w:p>
        </w:tc>
        <w:tc>
          <w:tcPr>
            <w:tcW w:w="2497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Nazwa/model oferowanego produktu</w:t>
            </w:r>
          </w:p>
        </w:tc>
        <w:tc>
          <w:tcPr>
            <w:tcW w:w="2259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Potwierdzenie spełnienia parametrów</w:t>
            </w:r>
          </w:p>
        </w:tc>
        <w:tc>
          <w:tcPr>
            <w:tcW w:w="1621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>Cena jednostkowa netto</w:t>
            </w:r>
          </w:p>
        </w:tc>
        <w:tc>
          <w:tcPr>
            <w:tcW w:w="1409" w:type="dxa"/>
            <w:vAlign w:val="center"/>
          </w:tcPr>
          <w:p w:rsidR="00DE48FA" w:rsidRPr="00DE48FA" w:rsidRDefault="00DE48FA" w:rsidP="00DE48FA">
            <w:pPr>
              <w:spacing w:before="60" w:after="60"/>
              <w:jc w:val="center"/>
              <w:rPr>
                <w:rFonts w:ascii="Arial" w:hAnsi="Arial" w:cs="Arial"/>
                <w:b/>
                <w:spacing w:val="2"/>
              </w:rPr>
            </w:pPr>
            <w:r w:rsidRPr="00DE48FA">
              <w:rPr>
                <w:rFonts w:ascii="Arial" w:hAnsi="Arial" w:cs="Arial"/>
                <w:b/>
                <w:spacing w:val="2"/>
              </w:rPr>
              <w:t xml:space="preserve">Wartość </w:t>
            </w:r>
            <w:r>
              <w:rPr>
                <w:rFonts w:ascii="Arial" w:hAnsi="Arial" w:cs="Arial"/>
                <w:b/>
                <w:spacing w:val="2"/>
              </w:rPr>
              <w:t>brutto</w:t>
            </w:r>
          </w:p>
        </w:tc>
        <w:bookmarkStart w:id="0" w:name="_GoBack"/>
        <w:bookmarkEnd w:id="0"/>
      </w:tr>
      <w:tr w:rsidR="00DE48FA" w:rsidRPr="008F3E34" w:rsidTr="00DE48FA">
        <w:trPr>
          <w:trHeight w:val="4730"/>
        </w:trPr>
        <w:tc>
          <w:tcPr>
            <w:tcW w:w="552" w:type="dxa"/>
          </w:tcPr>
          <w:p w:rsidR="00DE48FA" w:rsidRPr="008F3E34" w:rsidRDefault="00DE48FA" w:rsidP="00CD3C53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 w:rsidRPr="008F3E34">
              <w:rPr>
                <w:rFonts w:ascii="Arial" w:hAnsi="Arial" w:cs="Arial"/>
                <w:spacing w:val="2"/>
              </w:rPr>
              <w:t>1</w:t>
            </w:r>
            <w:r>
              <w:rPr>
                <w:rFonts w:ascii="Arial" w:hAnsi="Arial" w:cs="Arial"/>
                <w:spacing w:val="2"/>
              </w:rPr>
              <w:t>.</w:t>
            </w:r>
          </w:p>
        </w:tc>
        <w:tc>
          <w:tcPr>
            <w:tcW w:w="2128" w:type="dxa"/>
          </w:tcPr>
          <w:p w:rsidR="00DE48FA" w:rsidRPr="00915B3C" w:rsidRDefault="00DE48FA" w:rsidP="00DE48FA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HSM SECURIO B24 - 4,5x30 mm</w:t>
            </w:r>
          </w:p>
          <w:p w:rsidR="00915B3C" w:rsidRPr="00915B3C" w:rsidRDefault="00915B3C" w:rsidP="00DE48FA">
            <w:pPr>
              <w:spacing w:before="60" w:after="60"/>
              <w:rPr>
                <w:rStyle w:val="editable"/>
                <w:rFonts w:ascii="Arial" w:hAnsi="Arial" w:cs="Arial"/>
                <w:color w:val="121212"/>
                <w:shd w:val="clear" w:color="auto" w:fill="FFFFFF"/>
              </w:rPr>
            </w:pPr>
            <w:r w:rsidRPr="00915B3C">
              <w:rPr>
                <w:rFonts w:ascii="Arial" w:hAnsi="Arial" w:cs="Arial"/>
                <w:b/>
                <w:bCs/>
                <w:color w:val="121212"/>
                <w:shd w:val="clear" w:color="auto" w:fill="FFFFFF"/>
              </w:rPr>
              <w:t>Indeks:</w:t>
            </w:r>
            <w:r w:rsidRPr="00915B3C">
              <w:rPr>
                <w:rFonts w:ascii="Arial" w:hAnsi="Arial" w:cs="Arial"/>
                <w:color w:val="121212"/>
                <w:shd w:val="clear" w:color="auto" w:fill="FFFFFF"/>
              </w:rPr>
              <w:t> </w:t>
            </w:r>
            <w:r w:rsidRPr="00915B3C">
              <w:rPr>
                <w:rStyle w:val="editable"/>
                <w:rFonts w:ascii="Arial" w:hAnsi="Arial" w:cs="Arial"/>
                <w:color w:val="121212"/>
                <w:shd w:val="clear" w:color="auto" w:fill="FFFFFF"/>
              </w:rPr>
              <w:t>1783111</w:t>
            </w:r>
          </w:p>
          <w:p w:rsidR="002F342D" w:rsidRPr="008F3E34" w:rsidRDefault="002F342D" w:rsidP="00DE48FA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lub równoważny</w:t>
            </w:r>
          </w:p>
        </w:tc>
        <w:tc>
          <w:tcPr>
            <w:tcW w:w="3252" w:type="dxa"/>
          </w:tcPr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before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Poziom DIN 66399: P-4, O-3 </w:t>
            </w:r>
          </w:p>
          <w:p w:rsidR="00DE48FA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>
              <w:rPr>
                <w:rFonts w:ascii="Arial" w:hAnsi="Arial" w:cs="Arial"/>
                <w:spacing w:val="2"/>
                <w:sz w:val="16"/>
                <w:szCs w:val="20"/>
              </w:rPr>
              <w:t xml:space="preserve">Cięcie </w:t>
            </w:r>
            <w:r w:rsidR="00DE48FA" w:rsidRPr="00DE48FA">
              <w:rPr>
                <w:rFonts w:ascii="Arial" w:hAnsi="Arial" w:cs="Arial"/>
                <w:spacing w:val="2"/>
                <w:sz w:val="16"/>
                <w:szCs w:val="20"/>
              </w:rPr>
              <w:t>kart plastikowych, spinaczy, zszywek, płyt CD</w:t>
            </w:r>
          </w:p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Wydajność cięcia papieru: ≥ 12 arkuszy A4 jednorazowo</w:t>
            </w:r>
          </w:p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Pojemnik na ścinki: 30-40 litrów</w:t>
            </w:r>
          </w:p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Szerokość </w:t>
            </w:r>
            <w:r w:rsidR="009D6289">
              <w:rPr>
                <w:rFonts w:ascii="Arial" w:hAnsi="Arial" w:cs="Arial"/>
                <w:spacing w:val="2"/>
                <w:sz w:val="16"/>
                <w:szCs w:val="20"/>
              </w:rPr>
              <w:t>szczeliny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: ≥ 230 mm</w:t>
            </w:r>
          </w:p>
          <w:p w:rsidR="009D6289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Silnik</w:t>
            </w:r>
            <w:r w:rsidR="009D6289">
              <w:rPr>
                <w:rFonts w:ascii="Arial" w:hAnsi="Arial" w:cs="Arial"/>
                <w:spacing w:val="2"/>
                <w:sz w:val="16"/>
                <w:szCs w:val="20"/>
              </w:rPr>
              <w:t xml:space="preserve"> przystosowany do pracy ciągłej</w:t>
            </w:r>
          </w:p>
          <w:p w:rsidR="00DE48FA" w:rsidRPr="009D6289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Poziom głośności w trybie pracy jałowej ≤ 60dBA</w:t>
            </w:r>
          </w:p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Zasilanie 230 V</w:t>
            </w:r>
          </w:p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Zabezpieczeni</w:t>
            </w:r>
            <w:r w:rsidR="009D6289">
              <w:rPr>
                <w:rFonts w:ascii="Arial" w:hAnsi="Arial" w:cs="Arial"/>
                <w:spacing w:val="2"/>
                <w:sz w:val="16"/>
                <w:szCs w:val="20"/>
              </w:rPr>
              <w:t>e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przed przeciążeniem mechanicznym lub termicznym</w:t>
            </w:r>
          </w:p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Gwarancja na sprzęt co najmniej 36 miesięcy</w:t>
            </w:r>
          </w:p>
          <w:p w:rsidR="00DE48FA" w:rsidRPr="00DE48FA" w:rsidRDefault="00DE48FA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Jednoelementowe, stalowe wałki/noże tnące objęte dożywotnią gwarancją </w:t>
            </w:r>
          </w:p>
          <w:p w:rsidR="00DE48FA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>
              <w:rPr>
                <w:rFonts w:ascii="Arial" w:hAnsi="Arial" w:cs="Arial"/>
                <w:spacing w:val="2"/>
                <w:sz w:val="16"/>
                <w:szCs w:val="20"/>
              </w:rPr>
              <w:t>Obudowa</w:t>
            </w:r>
            <w:r w:rsidR="00DE48FA"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pyłoszczelna, wyposażona w kółka, z wyjmowanym koszem, wykonana z materiałów o odpowiednich do mocy silnika parametrach wytrzymałościowych</w:t>
            </w:r>
          </w:p>
        </w:tc>
        <w:tc>
          <w:tcPr>
            <w:tcW w:w="990" w:type="dxa"/>
          </w:tcPr>
          <w:p w:rsidR="00DE48FA" w:rsidRPr="008F3E34" w:rsidRDefault="00DE48FA" w:rsidP="00DE48FA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11 szt.</w:t>
            </w:r>
          </w:p>
        </w:tc>
        <w:tc>
          <w:tcPr>
            <w:tcW w:w="2497" w:type="dxa"/>
          </w:tcPr>
          <w:p w:rsidR="00DE48FA" w:rsidRPr="008F3E34" w:rsidRDefault="00DE48FA" w:rsidP="00DE48FA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2259" w:type="dxa"/>
          </w:tcPr>
          <w:p w:rsidR="00DE48FA" w:rsidRDefault="00DE48FA" w:rsidP="00DE48FA">
            <w:pPr>
              <w:spacing w:before="60" w:after="60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Spełnia/</w:t>
            </w:r>
            <w:r w:rsidR="0049675F">
              <w:rPr>
                <w:rFonts w:ascii="Arial" w:hAnsi="Arial" w:cs="Arial"/>
                <w:spacing w:val="2"/>
              </w:rPr>
              <w:t xml:space="preserve"> </w:t>
            </w:r>
            <w:r w:rsidRPr="008F3E34">
              <w:rPr>
                <w:rFonts w:ascii="Arial" w:hAnsi="Arial" w:cs="Arial"/>
                <w:spacing w:val="2"/>
              </w:rPr>
              <w:t>nie spełnia*</w:t>
            </w:r>
            <w:r w:rsidRPr="008F3E34">
              <w:rPr>
                <w:rFonts w:ascii="Arial" w:hAnsi="Arial" w:cs="Arial"/>
                <w:spacing w:val="2"/>
              </w:rPr>
              <w:br/>
              <w:t xml:space="preserve">Uwagi: </w:t>
            </w:r>
          </w:p>
          <w:p w:rsidR="00DE48FA" w:rsidRPr="008F3E34" w:rsidRDefault="00DE48FA" w:rsidP="00DE48FA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621" w:type="dxa"/>
          </w:tcPr>
          <w:p w:rsidR="00DE48FA" w:rsidRPr="008F3E34" w:rsidRDefault="00DE48FA" w:rsidP="00DE48FA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409" w:type="dxa"/>
          </w:tcPr>
          <w:p w:rsidR="00DE48FA" w:rsidRPr="008F3E34" w:rsidRDefault="00DE48FA" w:rsidP="00DE48FA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</w:tr>
      <w:tr w:rsidR="009D6289" w:rsidRPr="008F3E34" w:rsidTr="00C24D7B">
        <w:trPr>
          <w:trHeight w:val="4730"/>
        </w:trPr>
        <w:tc>
          <w:tcPr>
            <w:tcW w:w="552" w:type="dxa"/>
          </w:tcPr>
          <w:p w:rsidR="009D6289" w:rsidRPr="008F3E34" w:rsidRDefault="009D6289" w:rsidP="00CD3C53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lastRenderedPageBreak/>
              <w:t>2.</w:t>
            </w:r>
          </w:p>
        </w:tc>
        <w:tc>
          <w:tcPr>
            <w:tcW w:w="2128" w:type="dxa"/>
          </w:tcPr>
          <w:p w:rsidR="009D6289" w:rsidRPr="00915B3C" w:rsidRDefault="009D6289" w:rsidP="009D6289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 xml:space="preserve">HSM SECURIO B24 </w:t>
            </w:r>
            <w:r w:rsidR="0049675F">
              <w:rPr>
                <w:rFonts w:ascii="Arial" w:hAnsi="Arial" w:cs="Arial"/>
                <w:spacing w:val="2"/>
              </w:rPr>
              <w:t>-</w:t>
            </w:r>
            <w:r w:rsidRPr="00915B3C">
              <w:rPr>
                <w:rFonts w:ascii="Arial" w:hAnsi="Arial" w:cs="Arial"/>
                <w:spacing w:val="2"/>
              </w:rPr>
              <w:t xml:space="preserve"> 1,9x15 mm</w:t>
            </w:r>
          </w:p>
          <w:p w:rsidR="00915B3C" w:rsidRPr="00915B3C" w:rsidRDefault="00915B3C" w:rsidP="009D6289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b/>
                <w:bCs/>
                <w:color w:val="121212"/>
                <w:shd w:val="clear" w:color="auto" w:fill="FFFFFF"/>
              </w:rPr>
              <w:t>Indeks:</w:t>
            </w:r>
            <w:r w:rsidRPr="00915B3C">
              <w:rPr>
                <w:rFonts w:ascii="Arial" w:hAnsi="Arial" w:cs="Arial"/>
                <w:color w:val="121212"/>
                <w:shd w:val="clear" w:color="auto" w:fill="FFFFFF"/>
              </w:rPr>
              <w:t> </w:t>
            </w:r>
            <w:r w:rsidRPr="00915B3C">
              <w:rPr>
                <w:rStyle w:val="editable"/>
                <w:rFonts w:ascii="Arial" w:hAnsi="Arial" w:cs="Arial"/>
                <w:color w:val="121212"/>
                <w:shd w:val="clear" w:color="auto" w:fill="FFFFFF"/>
              </w:rPr>
              <w:t>1782111</w:t>
            </w:r>
          </w:p>
          <w:p w:rsidR="002F342D" w:rsidRPr="00915B3C" w:rsidRDefault="002F342D" w:rsidP="009D6289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lub równoważny</w:t>
            </w:r>
          </w:p>
        </w:tc>
        <w:tc>
          <w:tcPr>
            <w:tcW w:w="3252" w:type="dxa"/>
          </w:tcPr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before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Poziom DIN 66399: P-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5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>
              <w:rPr>
                <w:rFonts w:ascii="Arial" w:hAnsi="Arial" w:cs="Arial"/>
                <w:spacing w:val="2"/>
                <w:sz w:val="16"/>
                <w:szCs w:val="20"/>
              </w:rPr>
              <w:t xml:space="preserve">Cięcie 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kart plastikowych, spinaczy, zszywek, 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Wydajność cięcia papieru: ≥ 1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0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arkuszy A4 jednorazowo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Pojemnik na ścinki: 30-40 litrów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Szerokość 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szczeliny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: ≥ 230 mm</w:t>
            </w:r>
          </w:p>
          <w:p w:rsidR="009D6289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Silnik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 xml:space="preserve"> przystosowany do pracy ciągłej</w:t>
            </w:r>
          </w:p>
          <w:p w:rsidR="009D6289" w:rsidRPr="009D6289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Poziom głośności w trybie pracy jałowej ≤ 60dBA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Zasilanie 230 V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Zabezpieczeni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e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przed przeciążeniem mechanicznym lub termicznym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Gwarancja na sprzęt co najmniej 36 miesięcy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Jednoelementowe, stalowe wałki/noże tnące objęte dożywotnią gwarancją </w:t>
            </w:r>
          </w:p>
          <w:p w:rsidR="009D6289" w:rsidRPr="00DE48FA" w:rsidRDefault="009D6289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>
              <w:rPr>
                <w:rFonts w:ascii="Arial" w:hAnsi="Arial" w:cs="Arial"/>
                <w:spacing w:val="2"/>
                <w:sz w:val="16"/>
                <w:szCs w:val="20"/>
              </w:rPr>
              <w:t>Obudowa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pyłoszczelna, wyposażona w kółka, z wyjmowanym koszem, wykonana z materiałów o odpowiednich do mocy silnika parametrach wytrzymałościowych</w:t>
            </w:r>
          </w:p>
        </w:tc>
        <w:tc>
          <w:tcPr>
            <w:tcW w:w="990" w:type="dxa"/>
          </w:tcPr>
          <w:p w:rsidR="009D6289" w:rsidRPr="008F3E34" w:rsidRDefault="009D6289" w:rsidP="00C24D7B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9 szt.</w:t>
            </w:r>
          </w:p>
        </w:tc>
        <w:tc>
          <w:tcPr>
            <w:tcW w:w="2497" w:type="dxa"/>
          </w:tcPr>
          <w:p w:rsidR="009D6289" w:rsidRPr="008F3E34" w:rsidRDefault="009D6289" w:rsidP="00C24D7B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2259" w:type="dxa"/>
          </w:tcPr>
          <w:p w:rsidR="009D6289" w:rsidRDefault="009D6289" w:rsidP="00C24D7B">
            <w:pPr>
              <w:spacing w:before="60" w:after="60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Spełnia/</w:t>
            </w:r>
            <w:r w:rsidR="0049675F">
              <w:rPr>
                <w:rFonts w:ascii="Arial" w:hAnsi="Arial" w:cs="Arial"/>
                <w:spacing w:val="2"/>
              </w:rPr>
              <w:t xml:space="preserve"> </w:t>
            </w:r>
            <w:r w:rsidRPr="008F3E34">
              <w:rPr>
                <w:rFonts w:ascii="Arial" w:hAnsi="Arial" w:cs="Arial"/>
                <w:spacing w:val="2"/>
              </w:rPr>
              <w:t>nie spełnia*</w:t>
            </w:r>
            <w:r w:rsidRPr="008F3E34">
              <w:rPr>
                <w:rFonts w:ascii="Arial" w:hAnsi="Arial" w:cs="Arial"/>
                <w:spacing w:val="2"/>
              </w:rPr>
              <w:br/>
              <w:t xml:space="preserve">Uwagi: </w:t>
            </w:r>
          </w:p>
          <w:p w:rsidR="009D6289" w:rsidRPr="008F3E34" w:rsidRDefault="009D6289" w:rsidP="00C24D7B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621" w:type="dxa"/>
          </w:tcPr>
          <w:p w:rsidR="009D6289" w:rsidRPr="008F3E34" w:rsidRDefault="009D6289" w:rsidP="00C24D7B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409" w:type="dxa"/>
          </w:tcPr>
          <w:p w:rsidR="009D6289" w:rsidRPr="008F3E34" w:rsidRDefault="009D6289" w:rsidP="00C24D7B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</w:tr>
      <w:tr w:rsidR="002F342D" w:rsidRPr="008F3E34" w:rsidTr="00C24D7B">
        <w:trPr>
          <w:trHeight w:val="4730"/>
        </w:trPr>
        <w:tc>
          <w:tcPr>
            <w:tcW w:w="552" w:type="dxa"/>
          </w:tcPr>
          <w:p w:rsidR="002F342D" w:rsidRDefault="002F342D" w:rsidP="00CD3C53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lastRenderedPageBreak/>
              <w:t>3.</w:t>
            </w:r>
          </w:p>
        </w:tc>
        <w:tc>
          <w:tcPr>
            <w:tcW w:w="2128" w:type="dxa"/>
          </w:tcPr>
          <w:p w:rsidR="002F342D" w:rsidRPr="00915B3C" w:rsidRDefault="002F342D" w:rsidP="002F342D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 xml:space="preserve">HSM SECURIO B34 </w:t>
            </w:r>
            <w:r w:rsidR="0049675F">
              <w:rPr>
                <w:rFonts w:ascii="Arial" w:hAnsi="Arial" w:cs="Arial"/>
                <w:spacing w:val="2"/>
              </w:rPr>
              <w:t>-</w:t>
            </w:r>
            <w:r w:rsidRPr="00915B3C">
              <w:rPr>
                <w:rFonts w:ascii="Arial" w:hAnsi="Arial" w:cs="Arial"/>
                <w:spacing w:val="2"/>
              </w:rPr>
              <w:t xml:space="preserve"> 1,9x15 mm</w:t>
            </w:r>
          </w:p>
          <w:p w:rsidR="00915B3C" w:rsidRPr="00915B3C" w:rsidRDefault="00915B3C" w:rsidP="002F342D">
            <w:pPr>
              <w:spacing w:before="60" w:after="60"/>
              <w:rPr>
                <w:rStyle w:val="editable"/>
                <w:rFonts w:ascii="Arial" w:hAnsi="Arial" w:cs="Arial"/>
                <w:color w:val="121212"/>
                <w:shd w:val="clear" w:color="auto" w:fill="FFFFFF"/>
              </w:rPr>
            </w:pPr>
            <w:r w:rsidRPr="00915B3C">
              <w:rPr>
                <w:rFonts w:ascii="Arial" w:hAnsi="Arial" w:cs="Arial"/>
                <w:b/>
                <w:bCs/>
                <w:color w:val="121212"/>
                <w:shd w:val="clear" w:color="auto" w:fill="FFFFFF"/>
              </w:rPr>
              <w:t>Indeks:</w:t>
            </w:r>
            <w:r w:rsidRPr="00915B3C">
              <w:rPr>
                <w:rFonts w:ascii="Arial" w:hAnsi="Arial" w:cs="Arial"/>
                <w:color w:val="121212"/>
                <w:shd w:val="clear" w:color="auto" w:fill="FFFFFF"/>
              </w:rPr>
              <w:t> </w:t>
            </w:r>
            <w:r w:rsidRPr="00915B3C">
              <w:rPr>
                <w:rStyle w:val="editable"/>
                <w:rFonts w:ascii="Arial" w:hAnsi="Arial" w:cs="Arial"/>
                <w:color w:val="121212"/>
                <w:shd w:val="clear" w:color="auto" w:fill="FFFFFF"/>
              </w:rPr>
              <w:t>1842111</w:t>
            </w:r>
          </w:p>
          <w:p w:rsidR="002F342D" w:rsidRDefault="002F342D" w:rsidP="002F342D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lub równoważny</w:t>
            </w:r>
          </w:p>
        </w:tc>
        <w:tc>
          <w:tcPr>
            <w:tcW w:w="3252" w:type="dxa"/>
          </w:tcPr>
          <w:p w:rsidR="002F342D" w:rsidRPr="00DE48FA" w:rsidRDefault="002F342D" w:rsidP="002F342D">
            <w:pPr>
              <w:pStyle w:val="Akapitzlist"/>
              <w:numPr>
                <w:ilvl w:val="0"/>
                <w:numId w:val="10"/>
              </w:numPr>
              <w:spacing w:before="60" w:line="276" w:lineRule="auto"/>
              <w:ind w:left="176" w:right="51" w:hanging="176"/>
              <w:contextualSpacing w:val="0"/>
              <w:jc w:val="both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Poziom DIN 66399: P-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5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>
              <w:rPr>
                <w:rFonts w:ascii="Arial" w:hAnsi="Arial" w:cs="Arial"/>
                <w:spacing w:val="2"/>
                <w:sz w:val="16"/>
                <w:szCs w:val="20"/>
              </w:rPr>
              <w:t xml:space="preserve">Cięcie 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kart plastikowych, spinaczy, zszywek, 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Wydajność cięcia papieru: ≥ 1</w:t>
            </w:r>
            <w:r w:rsidR="00CD3C53">
              <w:rPr>
                <w:rFonts w:ascii="Arial" w:hAnsi="Arial" w:cs="Arial"/>
                <w:spacing w:val="2"/>
                <w:sz w:val="16"/>
                <w:szCs w:val="20"/>
              </w:rPr>
              <w:t>3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arkuszy A4 jednorazowo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Pojemnik na ścinki: </w:t>
            </w:r>
            <w:r w:rsidR="00CD3C53">
              <w:rPr>
                <w:rFonts w:ascii="Arial" w:hAnsi="Arial" w:cs="Arial"/>
                <w:spacing w:val="2"/>
                <w:sz w:val="16"/>
                <w:szCs w:val="20"/>
              </w:rPr>
              <w:t>100-110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litrów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Szerokość 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szczeliny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: ≥ 230 mm</w:t>
            </w:r>
          </w:p>
          <w:p w:rsidR="002F342D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Silnik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 xml:space="preserve"> przystosowany do pracy ciągłej</w:t>
            </w:r>
          </w:p>
          <w:p w:rsidR="002F342D" w:rsidRPr="009D6289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Poziom głośności w trybie pracy jałowej ≤ 60dBA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Zasilanie 230 V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Zabezpieczeni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e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przed przeciążeniem mechanicznym lub termicznym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Gwarancja na sprzęt co najmniej </w:t>
            </w:r>
            <w:r w:rsidR="00DE55C2">
              <w:rPr>
                <w:rFonts w:ascii="Arial" w:hAnsi="Arial" w:cs="Arial"/>
                <w:spacing w:val="2"/>
                <w:sz w:val="16"/>
                <w:szCs w:val="20"/>
              </w:rPr>
              <w:br/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36 miesięcy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Jednoelementowe, stalowe wałki/noże tnące objęte dożywotnią gwarancją </w:t>
            </w:r>
          </w:p>
          <w:p w:rsidR="002F342D" w:rsidRPr="00DE48FA" w:rsidRDefault="002F342D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>
              <w:rPr>
                <w:rFonts w:ascii="Arial" w:hAnsi="Arial" w:cs="Arial"/>
                <w:spacing w:val="2"/>
                <w:sz w:val="16"/>
                <w:szCs w:val="20"/>
              </w:rPr>
              <w:t>Obudowa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pyłoszczelna, wyposażona w kółka, z wyjmowanym koszem, wykonana z materiałów o odpowiednich do mocy silnika parametrach wytrzymałościowych</w:t>
            </w:r>
          </w:p>
        </w:tc>
        <w:tc>
          <w:tcPr>
            <w:tcW w:w="990" w:type="dxa"/>
          </w:tcPr>
          <w:p w:rsidR="002F342D" w:rsidRDefault="002F342D" w:rsidP="002F342D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4 szt.</w:t>
            </w:r>
          </w:p>
        </w:tc>
        <w:tc>
          <w:tcPr>
            <w:tcW w:w="2497" w:type="dxa"/>
          </w:tcPr>
          <w:p w:rsidR="002F342D" w:rsidRPr="008F3E34" w:rsidRDefault="002F342D" w:rsidP="002F342D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2259" w:type="dxa"/>
          </w:tcPr>
          <w:p w:rsidR="00DE55C2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Spełnia/</w:t>
            </w:r>
            <w:r w:rsidR="0049675F">
              <w:rPr>
                <w:rFonts w:ascii="Arial" w:hAnsi="Arial" w:cs="Arial"/>
                <w:spacing w:val="2"/>
              </w:rPr>
              <w:t xml:space="preserve"> </w:t>
            </w:r>
            <w:r w:rsidRPr="008F3E34">
              <w:rPr>
                <w:rFonts w:ascii="Arial" w:hAnsi="Arial" w:cs="Arial"/>
                <w:spacing w:val="2"/>
              </w:rPr>
              <w:t>nie spełnia*</w:t>
            </w:r>
            <w:r w:rsidRPr="008F3E34">
              <w:rPr>
                <w:rFonts w:ascii="Arial" w:hAnsi="Arial" w:cs="Arial"/>
                <w:spacing w:val="2"/>
              </w:rPr>
              <w:br/>
              <w:t xml:space="preserve">Uwagi: </w:t>
            </w:r>
          </w:p>
          <w:p w:rsidR="002F342D" w:rsidRDefault="002F342D" w:rsidP="002F342D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621" w:type="dxa"/>
          </w:tcPr>
          <w:p w:rsidR="002F342D" w:rsidRPr="008F3E34" w:rsidRDefault="002F342D" w:rsidP="002F342D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409" w:type="dxa"/>
          </w:tcPr>
          <w:p w:rsidR="002F342D" w:rsidRPr="008F3E34" w:rsidRDefault="002F342D" w:rsidP="002F342D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</w:tr>
      <w:tr w:rsidR="00CD3C53" w:rsidRPr="008F3E34" w:rsidTr="00C24D7B">
        <w:trPr>
          <w:trHeight w:val="4730"/>
        </w:trPr>
        <w:tc>
          <w:tcPr>
            <w:tcW w:w="552" w:type="dxa"/>
          </w:tcPr>
          <w:p w:rsidR="00CD3C53" w:rsidRDefault="00CD3C53" w:rsidP="00CD3C53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lastRenderedPageBreak/>
              <w:t>4.</w:t>
            </w:r>
          </w:p>
        </w:tc>
        <w:tc>
          <w:tcPr>
            <w:tcW w:w="2128" w:type="dxa"/>
          </w:tcPr>
          <w:p w:rsidR="00CD3C53" w:rsidRPr="00915B3C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HSM SECURIO B2</w:t>
            </w:r>
            <w:r>
              <w:rPr>
                <w:rFonts w:ascii="Arial" w:hAnsi="Arial" w:cs="Arial"/>
                <w:spacing w:val="2"/>
              </w:rPr>
              <w:t>6C</w:t>
            </w:r>
            <w:r w:rsidRPr="00915B3C">
              <w:rPr>
                <w:rFonts w:ascii="Arial" w:hAnsi="Arial" w:cs="Arial"/>
                <w:spacing w:val="2"/>
              </w:rPr>
              <w:t xml:space="preserve"> - 4,5x30 mm</w:t>
            </w:r>
          </w:p>
          <w:p w:rsidR="00CD3C53" w:rsidRPr="00915B3C" w:rsidRDefault="00CD3C53" w:rsidP="00CD3C53">
            <w:pPr>
              <w:spacing w:before="60" w:after="60"/>
              <w:rPr>
                <w:rStyle w:val="editable"/>
                <w:rFonts w:ascii="Arial" w:hAnsi="Arial" w:cs="Arial"/>
                <w:color w:val="121212"/>
                <w:shd w:val="clear" w:color="auto" w:fill="FFFFFF"/>
              </w:rPr>
            </w:pPr>
            <w:r w:rsidRPr="00915B3C">
              <w:rPr>
                <w:rFonts w:ascii="Arial" w:hAnsi="Arial" w:cs="Arial"/>
                <w:b/>
                <w:bCs/>
                <w:color w:val="121212"/>
                <w:shd w:val="clear" w:color="auto" w:fill="FFFFFF"/>
              </w:rPr>
              <w:t>Indeks:</w:t>
            </w:r>
            <w:r w:rsidRPr="00915B3C">
              <w:rPr>
                <w:rFonts w:ascii="Arial" w:hAnsi="Arial" w:cs="Arial"/>
                <w:color w:val="121212"/>
                <w:shd w:val="clear" w:color="auto" w:fill="FFFFFF"/>
              </w:rPr>
              <w:t> </w:t>
            </w:r>
            <w:r>
              <w:rPr>
                <w:rFonts w:ascii="Helvetica" w:hAnsi="Helvetica"/>
                <w:color w:val="121212"/>
                <w:sz w:val="21"/>
                <w:szCs w:val="21"/>
                <w:shd w:val="clear" w:color="auto" w:fill="FFFFFF"/>
              </w:rPr>
              <w:t>1803111</w:t>
            </w:r>
          </w:p>
          <w:p w:rsidR="00CD3C53" w:rsidRPr="008F3E34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lub równoważny</w:t>
            </w:r>
          </w:p>
        </w:tc>
        <w:tc>
          <w:tcPr>
            <w:tcW w:w="3252" w:type="dxa"/>
          </w:tcPr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before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 xml:space="preserve">Poziom DIN 66399: P-4, O-3 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Cięcie kart plastikowych, spinaczy, zszywek, płyt CD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Wydajność cięcia papieru: ≥ 14 arkuszy A4 jednorazowo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Pojemnik na ścinki: 50-60 litrów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Szerokość szczeliny: ≥ 230 mm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Silnik przystosowany do pracy ciągłej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Poziom głośności w trybie pracy jałowej ≤ 60dBA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Zasilanie 230 V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Zabezpieczenie przed przeciążeniem mechanicznym lub termicznym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 xml:space="preserve">Gwarancja na sprzęt co najmniej </w:t>
            </w:r>
            <w:r w:rsidR="00DE55C2" w:rsidRPr="00DE55C2">
              <w:rPr>
                <w:rFonts w:ascii="Arial" w:hAnsi="Arial" w:cs="Arial"/>
                <w:spacing w:val="2"/>
                <w:sz w:val="16"/>
                <w:szCs w:val="20"/>
              </w:rPr>
              <w:br/>
            </w: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36 miesięcy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 xml:space="preserve">Jednoelementowe, stalowe wałki/noże tnące objęte dożywotnią gwarancją 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8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Obudowa pyłoszczelna, wyposażona w kółka, z wyjmowanym koszem, wykonana z materiałów o odpowiednich do mocy silnika parametrach wytrzymałościowych</w:t>
            </w:r>
          </w:p>
        </w:tc>
        <w:tc>
          <w:tcPr>
            <w:tcW w:w="990" w:type="dxa"/>
          </w:tcPr>
          <w:p w:rsidR="00CD3C53" w:rsidRPr="008F3E34" w:rsidRDefault="00CD3C53" w:rsidP="00CD3C53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2 szt.</w:t>
            </w:r>
          </w:p>
        </w:tc>
        <w:tc>
          <w:tcPr>
            <w:tcW w:w="2497" w:type="dxa"/>
          </w:tcPr>
          <w:p w:rsidR="00CD3C53" w:rsidRPr="008F3E34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2259" w:type="dxa"/>
          </w:tcPr>
          <w:p w:rsidR="00DE55C2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Spełnia/</w:t>
            </w:r>
            <w:r w:rsidR="0049675F">
              <w:rPr>
                <w:rFonts w:ascii="Arial" w:hAnsi="Arial" w:cs="Arial"/>
                <w:spacing w:val="2"/>
              </w:rPr>
              <w:t xml:space="preserve"> </w:t>
            </w:r>
            <w:r w:rsidRPr="008F3E34">
              <w:rPr>
                <w:rFonts w:ascii="Arial" w:hAnsi="Arial" w:cs="Arial"/>
                <w:spacing w:val="2"/>
              </w:rPr>
              <w:t>nie spełnia*</w:t>
            </w:r>
            <w:r w:rsidRPr="008F3E34">
              <w:rPr>
                <w:rFonts w:ascii="Arial" w:hAnsi="Arial" w:cs="Arial"/>
                <w:spacing w:val="2"/>
              </w:rPr>
              <w:br/>
              <w:t xml:space="preserve">Uwagi: </w:t>
            </w:r>
          </w:p>
          <w:p w:rsidR="00CD3C53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621" w:type="dxa"/>
          </w:tcPr>
          <w:p w:rsidR="00CD3C53" w:rsidRPr="008F3E34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409" w:type="dxa"/>
          </w:tcPr>
          <w:p w:rsidR="00CD3C53" w:rsidRPr="008F3E34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</w:tr>
      <w:tr w:rsidR="00CD3C53" w:rsidRPr="008F3E34" w:rsidTr="00C24D7B">
        <w:trPr>
          <w:trHeight w:val="4730"/>
        </w:trPr>
        <w:tc>
          <w:tcPr>
            <w:tcW w:w="552" w:type="dxa"/>
          </w:tcPr>
          <w:p w:rsidR="00CD3C53" w:rsidRDefault="00CD3C53" w:rsidP="00CD3C53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lastRenderedPageBreak/>
              <w:t>5.</w:t>
            </w:r>
          </w:p>
        </w:tc>
        <w:tc>
          <w:tcPr>
            <w:tcW w:w="2128" w:type="dxa"/>
          </w:tcPr>
          <w:p w:rsidR="00CD3C53" w:rsidRPr="00CD3C53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CD3C53">
              <w:rPr>
                <w:rFonts w:ascii="Arial" w:hAnsi="Arial" w:cs="Arial"/>
                <w:spacing w:val="2"/>
              </w:rPr>
              <w:t>Kobra +2 CC2 ES</w:t>
            </w:r>
          </w:p>
          <w:p w:rsidR="00CD3C53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CD3C53">
              <w:rPr>
                <w:rFonts w:ascii="Arial" w:hAnsi="Arial" w:cs="Arial"/>
                <w:b/>
                <w:spacing w:val="2"/>
              </w:rPr>
              <w:t>Indeks:</w:t>
            </w:r>
            <w:r w:rsidRPr="00CD3C53">
              <w:rPr>
                <w:rFonts w:ascii="Arial" w:hAnsi="Arial" w:cs="Arial"/>
                <w:spacing w:val="2"/>
              </w:rPr>
              <w:t> 120074</w:t>
            </w:r>
          </w:p>
          <w:p w:rsidR="00CD3C53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lub równoważny</w:t>
            </w:r>
          </w:p>
        </w:tc>
        <w:tc>
          <w:tcPr>
            <w:tcW w:w="3252" w:type="dxa"/>
          </w:tcPr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before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Poziom DIN 66399: P-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5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, O-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1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</w:t>
            </w:r>
          </w:p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>
              <w:rPr>
                <w:rFonts w:ascii="Arial" w:hAnsi="Arial" w:cs="Arial"/>
                <w:spacing w:val="2"/>
                <w:sz w:val="16"/>
                <w:szCs w:val="20"/>
              </w:rPr>
              <w:t xml:space="preserve">Cięcie 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kart plastikowych, spinaczy, zszywek, płyt CD</w:t>
            </w:r>
          </w:p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Wydajność cięcia papieru: ≥ 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7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arkuszy A4 jednorazowo</w:t>
            </w:r>
          </w:p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Pojemnik na ścinki: 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5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0-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6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0 litrów</w:t>
            </w:r>
          </w:p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Szerokość 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szczeliny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: ≥ 230 mm</w:t>
            </w:r>
          </w:p>
          <w:p w:rsidR="00CD3C53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Silnik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 xml:space="preserve"> przystosowany do pracy ciągłej</w:t>
            </w:r>
          </w:p>
          <w:p w:rsidR="00CD3C53" w:rsidRPr="009D6289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9D6289">
              <w:rPr>
                <w:rFonts w:ascii="Arial" w:hAnsi="Arial" w:cs="Arial"/>
                <w:spacing w:val="2"/>
                <w:sz w:val="16"/>
                <w:szCs w:val="20"/>
              </w:rPr>
              <w:t>Poziom głośności w trybie pracy jałowej ≤ 60dBA</w:t>
            </w:r>
          </w:p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Zasilanie 230 V</w:t>
            </w:r>
          </w:p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Zabezpieczeni</w:t>
            </w:r>
            <w:r>
              <w:rPr>
                <w:rFonts w:ascii="Arial" w:hAnsi="Arial" w:cs="Arial"/>
                <w:spacing w:val="2"/>
                <w:sz w:val="16"/>
                <w:szCs w:val="20"/>
              </w:rPr>
              <w:t>e</w:t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 przed przeciążeniem mechanicznym lub termicznym</w:t>
            </w:r>
          </w:p>
          <w:p w:rsidR="00CD3C53" w:rsidRPr="00DE48FA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Gwarancja na sprzęt co najmniej </w:t>
            </w:r>
            <w:r w:rsidR="00DE55C2">
              <w:rPr>
                <w:rFonts w:ascii="Arial" w:hAnsi="Arial" w:cs="Arial"/>
                <w:spacing w:val="2"/>
                <w:sz w:val="16"/>
                <w:szCs w:val="20"/>
              </w:rPr>
              <w:br/>
            </w: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>36 miesięcy</w:t>
            </w:r>
          </w:p>
          <w:p w:rsidR="00DE55C2" w:rsidRDefault="00CD3C53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48FA">
              <w:rPr>
                <w:rFonts w:ascii="Arial" w:hAnsi="Arial" w:cs="Arial"/>
                <w:spacing w:val="2"/>
                <w:sz w:val="16"/>
                <w:szCs w:val="20"/>
              </w:rPr>
              <w:t xml:space="preserve">Jednoelementowe, stalowe wałki/noże tnące objęte dożywotnią gwarancją </w:t>
            </w:r>
          </w:p>
          <w:p w:rsidR="00CD3C53" w:rsidRPr="00DE55C2" w:rsidRDefault="00CD3C53" w:rsidP="00DE55C2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 xml:space="preserve">Obudowa pyłoszczelna, </w:t>
            </w:r>
            <w:r w:rsidR="00DE55C2" w:rsidRPr="00DE55C2">
              <w:rPr>
                <w:rFonts w:ascii="Arial" w:hAnsi="Arial" w:cs="Arial"/>
                <w:spacing w:val="2"/>
                <w:sz w:val="16"/>
                <w:szCs w:val="20"/>
              </w:rPr>
              <w:br/>
            </w: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 xml:space="preserve">z wyjmowanym koszem, wykonana </w:t>
            </w:r>
            <w:r w:rsidR="00DE55C2" w:rsidRPr="00DE55C2">
              <w:rPr>
                <w:rFonts w:ascii="Arial" w:hAnsi="Arial" w:cs="Arial"/>
                <w:spacing w:val="2"/>
                <w:sz w:val="16"/>
                <w:szCs w:val="20"/>
              </w:rPr>
              <w:br/>
            </w: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z materiałów o odpowiednich do mocy silnika parametrach wytrzymałościowych</w:t>
            </w:r>
          </w:p>
        </w:tc>
        <w:tc>
          <w:tcPr>
            <w:tcW w:w="990" w:type="dxa"/>
          </w:tcPr>
          <w:p w:rsidR="00CD3C53" w:rsidRDefault="00791757" w:rsidP="00CD3C53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2 szt.</w:t>
            </w:r>
          </w:p>
        </w:tc>
        <w:tc>
          <w:tcPr>
            <w:tcW w:w="2497" w:type="dxa"/>
          </w:tcPr>
          <w:p w:rsidR="00CD3C53" w:rsidRPr="008F3E34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2259" w:type="dxa"/>
          </w:tcPr>
          <w:p w:rsidR="00DE55C2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Spełnia/</w:t>
            </w:r>
            <w:r w:rsidR="0049675F">
              <w:rPr>
                <w:rFonts w:ascii="Arial" w:hAnsi="Arial" w:cs="Arial"/>
                <w:spacing w:val="2"/>
              </w:rPr>
              <w:t xml:space="preserve"> </w:t>
            </w:r>
            <w:r w:rsidRPr="008F3E34">
              <w:rPr>
                <w:rFonts w:ascii="Arial" w:hAnsi="Arial" w:cs="Arial"/>
                <w:spacing w:val="2"/>
              </w:rPr>
              <w:t>nie spełnia*</w:t>
            </w:r>
            <w:r w:rsidRPr="008F3E34">
              <w:rPr>
                <w:rFonts w:ascii="Arial" w:hAnsi="Arial" w:cs="Arial"/>
                <w:spacing w:val="2"/>
              </w:rPr>
              <w:br/>
              <w:t xml:space="preserve">Uwagi: </w:t>
            </w:r>
          </w:p>
          <w:p w:rsidR="00CD3C53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621" w:type="dxa"/>
          </w:tcPr>
          <w:p w:rsidR="00CD3C53" w:rsidRPr="008F3E34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409" w:type="dxa"/>
          </w:tcPr>
          <w:p w:rsidR="00CD3C53" w:rsidRPr="008F3E34" w:rsidRDefault="00CD3C53" w:rsidP="00CD3C53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</w:tr>
      <w:tr w:rsidR="00DE55C2" w:rsidRPr="008F3E34" w:rsidTr="00C24D7B">
        <w:trPr>
          <w:trHeight w:val="4730"/>
        </w:trPr>
        <w:tc>
          <w:tcPr>
            <w:tcW w:w="552" w:type="dxa"/>
          </w:tcPr>
          <w:p w:rsidR="00DE55C2" w:rsidRDefault="00DE55C2" w:rsidP="00DE55C2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lastRenderedPageBreak/>
              <w:t>6.</w:t>
            </w:r>
          </w:p>
        </w:tc>
        <w:tc>
          <w:tcPr>
            <w:tcW w:w="2128" w:type="dxa"/>
          </w:tcPr>
          <w:p w:rsidR="00DE55C2" w:rsidRPr="00915B3C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HSM SECURIO C16 3,9 mm</w:t>
            </w:r>
          </w:p>
          <w:p w:rsidR="00DE55C2" w:rsidRPr="00915B3C" w:rsidRDefault="00DE55C2" w:rsidP="00DE55C2">
            <w:pPr>
              <w:spacing w:before="60" w:after="60"/>
              <w:rPr>
                <w:rStyle w:val="editable"/>
                <w:rFonts w:ascii="Arial" w:hAnsi="Arial" w:cs="Arial"/>
                <w:color w:val="121212"/>
                <w:shd w:val="clear" w:color="auto" w:fill="FFFFFF"/>
              </w:rPr>
            </w:pPr>
            <w:r w:rsidRPr="00915B3C">
              <w:rPr>
                <w:rFonts w:ascii="Arial" w:hAnsi="Arial" w:cs="Arial"/>
                <w:b/>
                <w:bCs/>
                <w:color w:val="121212"/>
                <w:shd w:val="clear" w:color="auto" w:fill="FFFFFF"/>
              </w:rPr>
              <w:t>Indeks:</w:t>
            </w:r>
            <w:r w:rsidRPr="00915B3C">
              <w:rPr>
                <w:rFonts w:ascii="Arial" w:hAnsi="Arial" w:cs="Arial"/>
                <w:color w:val="121212"/>
                <w:shd w:val="clear" w:color="auto" w:fill="FFFFFF"/>
              </w:rPr>
              <w:t> </w:t>
            </w:r>
            <w:r w:rsidRPr="00DE55C2">
              <w:rPr>
                <w:rFonts w:ascii="Arial" w:hAnsi="Arial" w:cs="Arial"/>
                <w:color w:val="121212"/>
                <w:shd w:val="clear" w:color="auto" w:fill="FFFFFF"/>
              </w:rPr>
              <w:t>1900111</w:t>
            </w:r>
          </w:p>
          <w:p w:rsidR="00DE55C2" w:rsidRPr="008F3E34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  <w:r w:rsidRPr="00915B3C">
              <w:rPr>
                <w:rFonts w:ascii="Arial" w:hAnsi="Arial" w:cs="Arial"/>
                <w:spacing w:val="2"/>
              </w:rPr>
              <w:t>lub równoważny</w:t>
            </w:r>
          </w:p>
        </w:tc>
        <w:tc>
          <w:tcPr>
            <w:tcW w:w="3252" w:type="dxa"/>
          </w:tcPr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before="60" w:line="276" w:lineRule="auto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 xml:space="preserve">Poziom bezpieczeństwa wg. normy DIN 66399: P-2 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Niszczenie kart plastikowych, spinaczy, zszywek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Wydajność cięcia papieru: ≥ 14 arkuszy A4 jednorazowo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Pojemność pojemnika na ścinki: 20-30 litrów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Szerokość szczeliny podawczej: ≥ 230 mm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Poziom głośności w trybie pracy jałowej ≤ 60dBA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Zasilanie 230 V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Zabezpieczenia silnika przed przeciążeniem mechanicznym lub termicznym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Gwarancja na sprzęt co najmniej 36 miesięcy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line="276" w:lineRule="auto"/>
              <w:ind w:left="175" w:right="51" w:hanging="175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 xml:space="preserve">Wałki/noże tnące objęte dożywotnią gwarancją </w:t>
            </w:r>
          </w:p>
          <w:p w:rsidR="00DE55C2" w:rsidRPr="00DE55C2" w:rsidRDefault="00DE55C2" w:rsidP="00DE55C2">
            <w:pPr>
              <w:pStyle w:val="Akapitzlist"/>
              <w:numPr>
                <w:ilvl w:val="0"/>
                <w:numId w:val="10"/>
              </w:numPr>
              <w:spacing w:after="60"/>
              <w:ind w:left="176" w:right="51" w:hanging="176"/>
              <w:contextualSpacing w:val="0"/>
              <w:rPr>
                <w:rFonts w:ascii="Arial" w:hAnsi="Arial" w:cs="Arial"/>
                <w:spacing w:val="2"/>
                <w:sz w:val="16"/>
                <w:szCs w:val="20"/>
              </w:rPr>
            </w:pPr>
            <w:r w:rsidRPr="00DE55C2">
              <w:rPr>
                <w:rFonts w:ascii="Arial" w:hAnsi="Arial" w:cs="Arial"/>
                <w:spacing w:val="2"/>
                <w:sz w:val="16"/>
                <w:szCs w:val="20"/>
              </w:rPr>
              <w:t>Obudowa: pyłoszczelna, wykonana z materiałów o odpowiednich do mocy silnika parametrach wytrzymałościowych</w:t>
            </w:r>
          </w:p>
        </w:tc>
        <w:tc>
          <w:tcPr>
            <w:tcW w:w="990" w:type="dxa"/>
          </w:tcPr>
          <w:p w:rsidR="00DE55C2" w:rsidRPr="008F3E34" w:rsidRDefault="00DE55C2" w:rsidP="00DE55C2">
            <w:pPr>
              <w:spacing w:before="60" w:after="60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12 szt.</w:t>
            </w:r>
          </w:p>
        </w:tc>
        <w:tc>
          <w:tcPr>
            <w:tcW w:w="2497" w:type="dxa"/>
          </w:tcPr>
          <w:p w:rsidR="00DE55C2" w:rsidRPr="008F3E34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2259" w:type="dxa"/>
          </w:tcPr>
          <w:p w:rsidR="00DE55C2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Spełnia/</w:t>
            </w:r>
            <w:r w:rsidR="0049675F">
              <w:rPr>
                <w:rFonts w:ascii="Arial" w:hAnsi="Arial" w:cs="Arial"/>
                <w:spacing w:val="2"/>
              </w:rPr>
              <w:t xml:space="preserve"> </w:t>
            </w:r>
            <w:r w:rsidRPr="008F3E34">
              <w:rPr>
                <w:rFonts w:ascii="Arial" w:hAnsi="Arial" w:cs="Arial"/>
                <w:spacing w:val="2"/>
              </w:rPr>
              <w:t>nie spełnia*</w:t>
            </w:r>
            <w:r w:rsidRPr="008F3E34">
              <w:rPr>
                <w:rFonts w:ascii="Arial" w:hAnsi="Arial" w:cs="Arial"/>
                <w:spacing w:val="2"/>
              </w:rPr>
              <w:br/>
              <w:t xml:space="preserve">Uwagi: </w:t>
            </w:r>
          </w:p>
          <w:p w:rsidR="00DE55C2" w:rsidRPr="008F3E34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621" w:type="dxa"/>
          </w:tcPr>
          <w:p w:rsidR="00DE55C2" w:rsidRPr="008F3E34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  <w:tc>
          <w:tcPr>
            <w:tcW w:w="1409" w:type="dxa"/>
          </w:tcPr>
          <w:p w:rsidR="00DE55C2" w:rsidRPr="008F3E34" w:rsidRDefault="00DE55C2" w:rsidP="00DE55C2">
            <w:pPr>
              <w:spacing w:before="60" w:after="60"/>
              <w:rPr>
                <w:rFonts w:ascii="Arial" w:hAnsi="Arial" w:cs="Arial"/>
                <w:spacing w:val="2"/>
              </w:rPr>
            </w:pPr>
          </w:p>
        </w:tc>
      </w:tr>
    </w:tbl>
    <w:p w:rsidR="009D6289" w:rsidRPr="009D6289" w:rsidRDefault="009D6289" w:rsidP="009D6289"/>
    <w:p w:rsidR="00DE55C2" w:rsidRDefault="00DE55C2" w:rsidP="00DE55C2"/>
    <w:p w:rsidR="00DE55C2" w:rsidRDefault="00DE55C2" w:rsidP="00DE55C2"/>
    <w:p w:rsidR="00DE55C2" w:rsidRDefault="00DE55C2" w:rsidP="00DE55C2"/>
    <w:p w:rsidR="00DE55C2" w:rsidRDefault="00DE55C2" w:rsidP="00DE55C2"/>
    <w:p w:rsidR="00DE55C2" w:rsidRDefault="00DE55C2" w:rsidP="00DE55C2"/>
    <w:p w:rsidR="0049675F" w:rsidRDefault="0049675F" w:rsidP="00DE55C2"/>
    <w:p w:rsidR="00DE55C2" w:rsidRPr="00791757" w:rsidRDefault="00DE55C2" w:rsidP="00791757">
      <w:pPr>
        <w:spacing w:after="0"/>
      </w:pPr>
      <w:r w:rsidRPr="00791757">
        <w:rPr>
          <w:rFonts w:ascii="Arial" w:eastAsia="Calibri" w:hAnsi="Arial" w:cs="Arial"/>
          <w:b/>
          <w:spacing w:val="2"/>
          <w:lang w:eastAsia="pl-PL"/>
        </w:rPr>
        <w:lastRenderedPageBreak/>
        <w:t>Pozostałe wymagania dla wszystkich pozycji asortymentowych</w:t>
      </w:r>
      <w:r w:rsidR="00791757">
        <w:rPr>
          <w:rFonts w:ascii="Arial" w:eastAsia="Calibri" w:hAnsi="Arial" w:cs="Arial"/>
          <w:b/>
          <w:spacing w:val="2"/>
          <w:lang w:eastAsia="pl-PL"/>
        </w:rPr>
        <w:t>:</w:t>
      </w:r>
    </w:p>
    <w:p w:rsidR="00DE55C2" w:rsidRPr="00791757" w:rsidRDefault="00DE55C2" w:rsidP="000D46E9">
      <w:pPr>
        <w:pStyle w:val="Akapitzlist"/>
        <w:numPr>
          <w:ilvl w:val="0"/>
          <w:numId w:val="14"/>
        </w:numPr>
        <w:spacing w:before="120" w:after="60"/>
        <w:ind w:left="567" w:right="51"/>
        <w:contextualSpacing w:val="0"/>
        <w:jc w:val="both"/>
        <w:rPr>
          <w:rFonts w:ascii="Arial" w:hAnsi="Arial" w:cs="Arial"/>
          <w:b/>
          <w:spacing w:val="2"/>
        </w:rPr>
      </w:pPr>
      <w:r w:rsidRPr="00791757">
        <w:rPr>
          <w:rFonts w:ascii="Arial" w:hAnsi="Arial" w:cs="Arial"/>
          <w:b/>
          <w:spacing w:val="2"/>
        </w:rPr>
        <w:t xml:space="preserve">Do każdej sztuki niszczarki </w:t>
      </w:r>
      <w:bookmarkStart w:id="1" w:name="_Hlk492825341"/>
      <w:r w:rsidRPr="00791757">
        <w:rPr>
          <w:rFonts w:ascii="Arial" w:hAnsi="Arial" w:cs="Arial"/>
          <w:b/>
          <w:spacing w:val="2"/>
        </w:rPr>
        <w:t xml:space="preserve">wykonawca dołączy: </w:t>
      </w:r>
    </w:p>
    <w:p w:rsidR="00DE55C2" w:rsidRPr="00791757" w:rsidRDefault="00DE55C2" w:rsidP="000D46E9">
      <w:pPr>
        <w:pStyle w:val="Akapitzlist"/>
        <w:numPr>
          <w:ilvl w:val="0"/>
          <w:numId w:val="15"/>
        </w:numPr>
        <w:spacing w:before="60" w:after="60"/>
        <w:ind w:left="993" w:right="51"/>
        <w:contextualSpacing w:val="0"/>
        <w:jc w:val="both"/>
        <w:rPr>
          <w:rFonts w:ascii="Arial" w:hAnsi="Arial" w:cs="Arial"/>
          <w:b/>
          <w:spacing w:val="2"/>
        </w:rPr>
      </w:pPr>
      <w:r w:rsidRPr="00791757">
        <w:rPr>
          <w:rFonts w:ascii="Arial" w:hAnsi="Arial" w:cs="Arial"/>
          <w:b/>
          <w:spacing w:val="2"/>
        </w:rPr>
        <w:t xml:space="preserve">litrowy zapas oleju do konserwacji, </w:t>
      </w:r>
    </w:p>
    <w:p w:rsidR="00DE55C2" w:rsidRPr="00791757" w:rsidRDefault="00DE55C2" w:rsidP="000D46E9">
      <w:pPr>
        <w:pStyle w:val="Akapitzlist"/>
        <w:numPr>
          <w:ilvl w:val="0"/>
          <w:numId w:val="15"/>
        </w:numPr>
        <w:spacing w:before="60" w:after="60"/>
        <w:ind w:left="993" w:right="51"/>
        <w:contextualSpacing w:val="0"/>
        <w:jc w:val="both"/>
        <w:rPr>
          <w:rFonts w:ascii="Arial" w:hAnsi="Arial" w:cs="Arial"/>
          <w:b/>
          <w:spacing w:val="2"/>
        </w:rPr>
      </w:pPr>
      <w:r w:rsidRPr="00791757">
        <w:rPr>
          <w:rFonts w:ascii="Arial" w:hAnsi="Arial" w:cs="Arial"/>
          <w:b/>
          <w:spacing w:val="2"/>
        </w:rPr>
        <w:t>10 szt. worków na odpady</w:t>
      </w:r>
      <w:bookmarkStart w:id="2" w:name="_Hlk492825440"/>
      <w:bookmarkEnd w:id="1"/>
      <w:r w:rsidRPr="00791757">
        <w:rPr>
          <w:rFonts w:ascii="Arial" w:hAnsi="Arial" w:cs="Arial"/>
          <w:b/>
          <w:spacing w:val="2"/>
        </w:rPr>
        <w:t xml:space="preserve"> wykonanych z wytrzymałej i odpornej na przetarcia folii,</w:t>
      </w:r>
    </w:p>
    <w:p w:rsidR="00DE55C2" w:rsidRPr="00791757" w:rsidRDefault="00DE55C2" w:rsidP="000D46E9">
      <w:pPr>
        <w:pStyle w:val="Akapitzlist"/>
        <w:numPr>
          <w:ilvl w:val="0"/>
          <w:numId w:val="15"/>
        </w:numPr>
        <w:spacing w:before="60" w:after="60"/>
        <w:ind w:left="993" w:right="51"/>
        <w:contextualSpacing w:val="0"/>
        <w:jc w:val="both"/>
        <w:rPr>
          <w:rFonts w:ascii="Arial" w:hAnsi="Arial" w:cs="Arial"/>
          <w:b/>
          <w:spacing w:val="2"/>
        </w:rPr>
      </w:pPr>
      <w:r w:rsidRPr="00791757">
        <w:rPr>
          <w:rFonts w:ascii="Arial" w:hAnsi="Arial" w:cs="Arial"/>
          <w:b/>
          <w:spacing w:val="2"/>
        </w:rPr>
        <w:t>zakres czynności konserwacyjnych wymaganych dla użytkownika</w:t>
      </w:r>
      <w:bookmarkEnd w:id="2"/>
      <w:r w:rsidRPr="00791757">
        <w:rPr>
          <w:rFonts w:ascii="Arial" w:hAnsi="Arial" w:cs="Arial"/>
          <w:b/>
          <w:spacing w:val="2"/>
        </w:rPr>
        <w:t xml:space="preserve"> jako osobny dokument,</w:t>
      </w:r>
    </w:p>
    <w:p w:rsidR="00DE55C2" w:rsidRPr="00791757" w:rsidRDefault="00DE55C2" w:rsidP="000D46E9">
      <w:pPr>
        <w:pStyle w:val="Akapitzlist"/>
        <w:numPr>
          <w:ilvl w:val="0"/>
          <w:numId w:val="15"/>
        </w:numPr>
        <w:spacing w:before="60" w:after="60"/>
        <w:ind w:left="993" w:right="51"/>
        <w:contextualSpacing w:val="0"/>
        <w:jc w:val="both"/>
        <w:rPr>
          <w:rFonts w:ascii="Arial" w:hAnsi="Arial" w:cs="Arial"/>
          <w:b/>
          <w:spacing w:val="2"/>
        </w:rPr>
      </w:pPr>
      <w:r w:rsidRPr="00791757">
        <w:rPr>
          <w:rFonts w:ascii="Arial" w:hAnsi="Arial" w:cs="Arial"/>
          <w:b/>
          <w:spacing w:val="2"/>
        </w:rPr>
        <w:t>instrukcję obsługi i eksploatacji w języku polskim,</w:t>
      </w:r>
    </w:p>
    <w:p w:rsidR="00DE55C2" w:rsidRPr="00791757" w:rsidRDefault="00DE55C2" w:rsidP="000D46E9">
      <w:pPr>
        <w:pStyle w:val="Akapitzlist"/>
        <w:numPr>
          <w:ilvl w:val="0"/>
          <w:numId w:val="15"/>
        </w:numPr>
        <w:spacing w:before="60" w:after="60"/>
        <w:ind w:left="993" w:right="51"/>
        <w:contextualSpacing w:val="0"/>
        <w:jc w:val="both"/>
        <w:rPr>
          <w:rFonts w:ascii="Arial" w:hAnsi="Arial" w:cs="Arial"/>
          <w:b/>
          <w:spacing w:val="2"/>
        </w:rPr>
      </w:pPr>
      <w:r w:rsidRPr="00791757">
        <w:rPr>
          <w:rFonts w:ascii="Arial" w:hAnsi="Arial" w:cs="Arial"/>
          <w:b/>
          <w:spacing w:val="2"/>
        </w:rPr>
        <w:t>wydaną przez producenta deklarację zgodności niszczarki z normą CE w języku polskim.</w:t>
      </w:r>
    </w:p>
    <w:p w:rsidR="00DE55C2" w:rsidRPr="00791757" w:rsidRDefault="00DE55C2" w:rsidP="000D46E9">
      <w:pPr>
        <w:pStyle w:val="Akapitzlist"/>
        <w:numPr>
          <w:ilvl w:val="0"/>
          <w:numId w:val="14"/>
        </w:numPr>
        <w:spacing w:before="120" w:after="60"/>
        <w:ind w:left="567" w:right="51"/>
        <w:contextualSpacing w:val="0"/>
        <w:jc w:val="both"/>
        <w:rPr>
          <w:rFonts w:ascii="Arial" w:hAnsi="Arial" w:cs="Arial"/>
          <w:spacing w:val="2"/>
        </w:rPr>
      </w:pPr>
      <w:r w:rsidRPr="00791757">
        <w:rPr>
          <w:rFonts w:ascii="Arial" w:hAnsi="Arial" w:cs="Arial"/>
          <w:spacing w:val="2"/>
        </w:rPr>
        <w:t xml:space="preserve">Czas realizacji naprawy gwarancyjnej nie będzie dłuższy niż 7 dni. Serwis gwarancyjny dostępny na terenie kraju. Opieka serwisowa niszczarek będzie prowadzona w miejscu instalacji urządzenia lub w razie konieczności w systemie </w:t>
      </w:r>
      <w:proofErr w:type="spellStart"/>
      <w:r w:rsidRPr="00791757">
        <w:rPr>
          <w:rFonts w:ascii="Arial" w:hAnsi="Arial" w:cs="Arial"/>
          <w:spacing w:val="2"/>
        </w:rPr>
        <w:t>Door</w:t>
      </w:r>
      <w:proofErr w:type="spellEnd"/>
      <w:r w:rsidRPr="00791757">
        <w:rPr>
          <w:rFonts w:ascii="Arial" w:hAnsi="Arial" w:cs="Arial"/>
          <w:spacing w:val="2"/>
        </w:rPr>
        <w:t>-To-</w:t>
      </w:r>
      <w:proofErr w:type="spellStart"/>
      <w:r w:rsidRPr="00791757">
        <w:rPr>
          <w:rFonts w:ascii="Arial" w:hAnsi="Arial" w:cs="Arial"/>
          <w:spacing w:val="2"/>
        </w:rPr>
        <w:t>Door</w:t>
      </w:r>
      <w:proofErr w:type="spellEnd"/>
      <w:r w:rsidRPr="00791757">
        <w:rPr>
          <w:rFonts w:ascii="Arial" w:hAnsi="Arial" w:cs="Arial"/>
          <w:spacing w:val="2"/>
        </w:rPr>
        <w:t>.</w:t>
      </w:r>
    </w:p>
    <w:p w:rsidR="00C756F2" w:rsidRPr="00791757" w:rsidRDefault="00DE55C2" w:rsidP="000D46E9">
      <w:pPr>
        <w:pStyle w:val="Akapitzlist"/>
        <w:numPr>
          <w:ilvl w:val="0"/>
          <w:numId w:val="14"/>
        </w:numPr>
        <w:spacing w:before="120" w:after="60"/>
        <w:ind w:left="567" w:right="51"/>
        <w:contextualSpacing w:val="0"/>
        <w:jc w:val="both"/>
        <w:rPr>
          <w:rFonts w:ascii="Arial" w:hAnsi="Arial" w:cs="Arial"/>
          <w:spacing w:val="2"/>
        </w:rPr>
      </w:pPr>
      <w:r w:rsidRPr="00791757">
        <w:rPr>
          <w:rFonts w:ascii="Arial" w:hAnsi="Arial" w:cs="Arial"/>
          <w:spacing w:val="2"/>
        </w:rPr>
        <w:t>Oferowany asortyment musi być fabrycznie nowy, pochodzić z polskiej dy</w:t>
      </w:r>
      <w:r w:rsidR="00C756F2" w:rsidRPr="00791757">
        <w:rPr>
          <w:rFonts w:ascii="Arial" w:hAnsi="Arial" w:cs="Arial"/>
          <w:spacing w:val="2"/>
        </w:rPr>
        <w:t xml:space="preserve">strybucji, bieżącej produkcji, </w:t>
      </w:r>
      <w:r w:rsidRPr="00791757">
        <w:rPr>
          <w:rFonts w:ascii="Arial" w:hAnsi="Arial" w:cs="Arial"/>
          <w:spacing w:val="2"/>
        </w:rPr>
        <w:t xml:space="preserve">nie starszej niż 2025 r. oraz wolny </w:t>
      </w:r>
      <w:r w:rsidR="000D46E9">
        <w:rPr>
          <w:rFonts w:ascii="Arial" w:hAnsi="Arial" w:cs="Arial"/>
          <w:spacing w:val="2"/>
        </w:rPr>
        <w:br/>
      </w:r>
      <w:r w:rsidRPr="00791757">
        <w:rPr>
          <w:rFonts w:ascii="Arial" w:hAnsi="Arial" w:cs="Arial"/>
          <w:spacing w:val="2"/>
        </w:rPr>
        <w:t>od wad fizycznych i prawnych.</w:t>
      </w:r>
    </w:p>
    <w:p w:rsidR="00DE55C2" w:rsidRPr="00791757" w:rsidRDefault="00DE55C2" w:rsidP="000D46E9">
      <w:pPr>
        <w:pStyle w:val="Akapitzlist"/>
        <w:numPr>
          <w:ilvl w:val="0"/>
          <w:numId w:val="14"/>
        </w:numPr>
        <w:spacing w:before="120" w:after="60"/>
        <w:ind w:left="567" w:right="51"/>
        <w:contextualSpacing w:val="0"/>
        <w:jc w:val="both"/>
        <w:rPr>
          <w:rFonts w:ascii="Arial" w:hAnsi="Arial" w:cs="Arial"/>
          <w:spacing w:val="2"/>
        </w:rPr>
      </w:pPr>
      <w:r w:rsidRPr="00791757">
        <w:rPr>
          <w:rFonts w:ascii="Arial" w:hAnsi="Arial" w:cs="Arial"/>
          <w:spacing w:val="2"/>
        </w:rPr>
        <w:t>Ceny jednostkowe oferowanego asortymentu nie mogą przekraczać wartości 10 000,00 zł brutto oraz muszą zawierać wszystkie koszty związane z realizacją przedmiotu zamówienia.</w:t>
      </w:r>
    </w:p>
    <w:p w:rsidR="00DE55C2" w:rsidRPr="000D46E9" w:rsidRDefault="000D46E9" w:rsidP="000D46E9">
      <w:pPr>
        <w:pStyle w:val="Nagwek2"/>
        <w:spacing w:before="360" w:after="20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2. </w:t>
      </w:r>
      <w:r w:rsidR="00DE55C2" w:rsidRPr="000D46E9">
        <w:rPr>
          <w:rFonts w:ascii="Arial" w:hAnsi="Arial" w:cs="Arial"/>
          <w:color w:val="auto"/>
        </w:rPr>
        <w:t>Warunki dostawy</w:t>
      </w:r>
      <w:r w:rsidR="00791757" w:rsidRPr="000D46E9">
        <w:rPr>
          <w:rFonts w:ascii="Arial" w:hAnsi="Arial" w:cs="Arial"/>
          <w:color w:val="auto"/>
        </w:rPr>
        <w:t>:</w:t>
      </w:r>
    </w:p>
    <w:p w:rsidR="00DE55C2" w:rsidRPr="00791757" w:rsidRDefault="00DE55C2" w:rsidP="000D46E9">
      <w:pPr>
        <w:pStyle w:val="Akapitzlist"/>
        <w:numPr>
          <w:ilvl w:val="0"/>
          <w:numId w:val="16"/>
        </w:numPr>
        <w:spacing w:after="0"/>
        <w:ind w:left="567" w:right="51"/>
        <w:contextualSpacing w:val="0"/>
        <w:jc w:val="both"/>
        <w:rPr>
          <w:rFonts w:ascii="Arial" w:hAnsi="Arial" w:cs="Arial"/>
          <w:spacing w:val="2"/>
        </w:rPr>
      </w:pPr>
      <w:r w:rsidRPr="00791757">
        <w:rPr>
          <w:rFonts w:ascii="Arial" w:hAnsi="Arial" w:cs="Arial"/>
          <w:spacing w:val="2"/>
        </w:rPr>
        <w:t xml:space="preserve">Dostawa zamówienia nastąpi najpóźniej w terminie 30 dni kalendarzowych od dnia </w:t>
      </w:r>
      <w:r w:rsidR="000D46E9">
        <w:rPr>
          <w:rFonts w:ascii="Arial" w:hAnsi="Arial" w:cs="Arial"/>
          <w:spacing w:val="2"/>
        </w:rPr>
        <w:t>złożenia zamówienia</w:t>
      </w:r>
      <w:r w:rsidRPr="00791757">
        <w:rPr>
          <w:rFonts w:ascii="Arial" w:hAnsi="Arial" w:cs="Arial"/>
          <w:spacing w:val="2"/>
        </w:rPr>
        <w:t xml:space="preserve">. Dostawa będzie realizowana </w:t>
      </w:r>
      <w:r w:rsidR="00791757">
        <w:rPr>
          <w:rFonts w:ascii="Arial" w:hAnsi="Arial" w:cs="Arial"/>
          <w:spacing w:val="2"/>
        </w:rPr>
        <w:br/>
      </w:r>
      <w:r w:rsidRPr="00791757">
        <w:rPr>
          <w:rFonts w:ascii="Arial" w:hAnsi="Arial" w:cs="Arial"/>
          <w:spacing w:val="2"/>
        </w:rPr>
        <w:t xml:space="preserve">do magazynu Jednostki Wojskowej Nr 2063 zlokalizowanego w Warszawie. Dokładny adres oraz termin dostawy należy uzgodnić </w:t>
      </w:r>
      <w:r w:rsidR="00791757">
        <w:rPr>
          <w:rFonts w:ascii="Arial" w:hAnsi="Arial" w:cs="Arial"/>
          <w:spacing w:val="2"/>
        </w:rPr>
        <w:br/>
      </w:r>
      <w:r w:rsidRPr="00791757">
        <w:rPr>
          <w:rFonts w:ascii="Arial" w:hAnsi="Arial" w:cs="Arial"/>
          <w:spacing w:val="2"/>
        </w:rPr>
        <w:t xml:space="preserve">z </w:t>
      </w:r>
      <w:r w:rsidRPr="00791757">
        <w:rPr>
          <w:rFonts w:ascii="Arial" w:hAnsi="Arial" w:cs="Arial"/>
          <w:b/>
          <w:spacing w:val="2"/>
        </w:rPr>
        <w:t>Panią Dorotą Sikorską</w:t>
      </w:r>
      <w:r w:rsidRPr="00791757">
        <w:rPr>
          <w:rFonts w:ascii="Arial" w:hAnsi="Arial" w:cs="Arial"/>
          <w:spacing w:val="2"/>
        </w:rPr>
        <w:t xml:space="preserve"> </w:t>
      </w:r>
      <w:r w:rsidRPr="00791757">
        <w:rPr>
          <w:rFonts w:ascii="Arial" w:hAnsi="Arial" w:cs="Arial"/>
          <w:b/>
          <w:spacing w:val="2"/>
        </w:rPr>
        <w:t>(tel. 261-824-597).</w:t>
      </w:r>
    </w:p>
    <w:p w:rsidR="00DE55C2" w:rsidRPr="00791757" w:rsidRDefault="00DE55C2" w:rsidP="000D46E9">
      <w:pPr>
        <w:pStyle w:val="Akapitzlist"/>
        <w:numPr>
          <w:ilvl w:val="0"/>
          <w:numId w:val="16"/>
        </w:numPr>
        <w:spacing w:before="120" w:after="0"/>
        <w:ind w:left="567" w:right="51"/>
        <w:contextualSpacing w:val="0"/>
        <w:jc w:val="both"/>
        <w:rPr>
          <w:rFonts w:ascii="Arial" w:hAnsi="Arial" w:cs="Arial"/>
          <w:spacing w:val="2"/>
        </w:rPr>
      </w:pPr>
      <w:r w:rsidRPr="00791757">
        <w:rPr>
          <w:rFonts w:ascii="Arial" w:hAnsi="Arial" w:cs="Arial"/>
          <w:spacing w:val="2"/>
        </w:rPr>
        <w:t>Ilościowy i jakościowy odbiór przedmiotu zamówienia odbywać się będzie komisyjnie na podstawie Protokołu Zdawczo-Odbiorczego. Podstawę do opłacenia faktury VAT stanowi Protokół Zdawczo-Odbiorczy, niezawierający zastrzeżeń w zakresie wymagań Zamawiającego.</w:t>
      </w:r>
    </w:p>
    <w:p w:rsidR="00C756F2" w:rsidRPr="00791757" w:rsidRDefault="00DE55C2" w:rsidP="000D46E9">
      <w:pPr>
        <w:pStyle w:val="Akapitzlist"/>
        <w:numPr>
          <w:ilvl w:val="0"/>
          <w:numId w:val="16"/>
        </w:numPr>
        <w:spacing w:before="120" w:after="0"/>
        <w:ind w:left="567" w:right="51"/>
        <w:contextualSpacing w:val="0"/>
        <w:jc w:val="both"/>
        <w:rPr>
          <w:rFonts w:ascii="Arial" w:hAnsi="Arial" w:cs="Arial"/>
          <w:spacing w:val="2"/>
        </w:rPr>
      </w:pPr>
      <w:r w:rsidRPr="00791757">
        <w:rPr>
          <w:rFonts w:ascii="Arial" w:hAnsi="Arial" w:cs="Arial"/>
          <w:spacing w:val="2"/>
        </w:rPr>
        <w:t>Asortyment zostanie dostarczony za pomocą środka transpo</w:t>
      </w:r>
      <w:r w:rsidR="00C756F2" w:rsidRPr="00791757">
        <w:rPr>
          <w:rFonts w:ascii="Arial" w:hAnsi="Arial" w:cs="Arial"/>
          <w:spacing w:val="2"/>
        </w:rPr>
        <w:t xml:space="preserve">rtu odpowiednio przygotowanego </w:t>
      </w:r>
      <w:r w:rsidRPr="00791757">
        <w:rPr>
          <w:rFonts w:ascii="Arial" w:hAnsi="Arial" w:cs="Arial"/>
          <w:spacing w:val="2"/>
        </w:rPr>
        <w:t xml:space="preserve">do przewozu i zabezpieczonego przed ujemnym wpływem warunków atmosferycznych, przemieszczaniem ładunku, uszkodzeniem i zawilgoceniem opakowań i innymi czynnikami wpływającymi na obniżenie, jakości przedmiotu umowy. </w:t>
      </w:r>
    </w:p>
    <w:p w:rsidR="00DE55C2" w:rsidRDefault="00DE55C2" w:rsidP="000D46E9">
      <w:pPr>
        <w:pStyle w:val="Akapitzlist"/>
        <w:numPr>
          <w:ilvl w:val="0"/>
          <w:numId w:val="16"/>
        </w:numPr>
        <w:spacing w:before="120" w:after="0"/>
        <w:ind w:left="567" w:right="51"/>
        <w:contextualSpacing w:val="0"/>
        <w:jc w:val="both"/>
        <w:rPr>
          <w:rFonts w:ascii="Arial" w:hAnsi="Arial" w:cs="Arial"/>
          <w:spacing w:val="2"/>
        </w:rPr>
      </w:pPr>
      <w:r w:rsidRPr="00791757">
        <w:rPr>
          <w:rFonts w:ascii="Arial" w:hAnsi="Arial" w:cs="Arial"/>
          <w:spacing w:val="2"/>
        </w:rPr>
        <w:t>Wykonawca jest zobowiązany do posiadania sprzętu oraz do zagwarantowania odpowiedniej ilości pracowników w celu rozładowania towaru w magazynie Zamawiającego oraz zabrania i utylizacji opakowań i odpadów pozostałych po transporcie zamówienia.</w:t>
      </w:r>
    </w:p>
    <w:p w:rsidR="000D46E9" w:rsidRPr="00791757" w:rsidRDefault="000D46E9" w:rsidP="000D46E9">
      <w:pPr>
        <w:pStyle w:val="Akapitzlist"/>
        <w:spacing w:before="120" w:after="0"/>
        <w:ind w:left="567" w:right="51"/>
        <w:contextualSpacing w:val="0"/>
        <w:jc w:val="both"/>
        <w:rPr>
          <w:rFonts w:ascii="Arial" w:hAnsi="Arial" w:cs="Arial"/>
          <w:spacing w:val="2"/>
        </w:rPr>
      </w:pPr>
    </w:p>
    <w:p w:rsidR="00DE55C2" w:rsidRDefault="000D46E9" w:rsidP="00C756F2">
      <w:pPr>
        <w:pStyle w:val="Nagwek2"/>
        <w:spacing w:after="20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3</w:t>
      </w:r>
      <w:r w:rsidR="00C756F2">
        <w:rPr>
          <w:rFonts w:ascii="Arial" w:hAnsi="Arial" w:cs="Arial"/>
          <w:color w:val="auto"/>
        </w:rPr>
        <w:t xml:space="preserve">. </w:t>
      </w:r>
      <w:r w:rsidR="00DE55C2" w:rsidRPr="00C756F2">
        <w:rPr>
          <w:rFonts w:ascii="Arial" w:hAnsi="Arial" w:cs="Arial"/>
          <w:color w:val="auto"/>
        </w:rPr>
        <w:t>Łączna wartość oferty: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11894"/>
      </w:tblGrid>
      <w:tr w:rsidR="00791757" w:rsidTr="00791757">
        <w:tc>
          <w:tcPr>
            <w:tcW w:w="2518" w:type="dxa"/>
          </w:tcPr>
          <w:p w:rsidR="00791757" w:rsidRPr="00791757" w:rsidRDefault="00791757" w:rsidP="00791757">
            <w:pPr>
              <w:pStyle w:val="Akapitzlist"/>
              <w:numPr>
                <w:ilvl w:val="0"/>
                <w:numId w:val="13"/>
              </w:numPr>
              <w:spacing w:before="240" w:after="120"/>
              <w:contextualSpacing w:val="0"/>
              <w:rPr>
                <w:rFonts w:ascii="Arial" w:hAnsi="Arial" w:cs="Arial"/>
              </w:rPr>
            </w:pPr>
            <w:r w:rsidRPr="00791757">
              <w:rPr>
                <w:rFonts w:ascii="Arial" w:hAnsi="Arial" w:cs="Arial"/>
              </w:rPr>
              <w:t>Suma netto:</w:t>
            </w:r>
          </w:p>
        </w:tc>
        <w:tc>
          <w:tcPr>
            <w:tcW w:w="12022" w:type="dxa"/>
          </w:tcPr>
          <w:p w:rsidR="00791757" w:rsidRPr="00791757" w:rsidRDefault="00791757" w:rsidP="00791757">
            <w:pPr>
              <w:spacing w:before="240" w:after="120"/>
              <w:rPr>
                <w:rFonts w:ascii="Arial" w:hAnsi="Arial" w:cs="Arial"/>
              </w:rPr>
            </w:pPr>
            <w:r w:rsidRPr="00791757">
              <w:rPr>
                <w:rFonts w:ascii="Arial" w:hAnsi="Arial" w:cs="Arial"/>
              </w:rPr>
              <w:t>……………………………………… zł</w:t>
            </w:r>
          </w:p>
        </w:tc>
      </w:tr>
      <w:tr w:rsidR="00791757" w:rsidTr="00791757">
        <w:tc>
          <w:tcPr>
            <w:tcW w:w="2518" w:type="dxa"/>
          </w:tcPr>
          <w:p w:rsidR="00791757" w:rsidRPr="00791757" w:rsidRDefault="00791757" w:rsidP="00791757">
            <w:pPr>
              <w:pStyle w:val="Akapitzlist"/>
              <w:numPr>
                <w:ilvl w:val="0"/>
                <w:numId w:val="13"/>
              </w:numPr>
              <w:spacing w:before="240" w:after="120"/>
              <w:contextualSpacing w:val="0"/>
              <w:rPr>
                <w:rFonts w:ascii="Arial" w:hAnsi="Arial" w:cs="Arial"/>
              </w:rPr>
            </w:pPr>
            <w:r w:rsidRPr="00791757">
              <w:rPr>
                <w:rFonts w:ascii="Arial" w:hAnsi="Arial" w:cs="Arial"/>
              </w:rPr>
              <w:t>Podatek VAT</w:t>
            </w:r>
          </w:p>
        </w:tc>
        <w:tc>
          <w:tcPr>
            <w:tcW w:w="12022" w:type="dxa"/>
          </w:tcPr>
          <w:p w:rsidR="00791757" w:rsidRPr="00791757" w:rsidRDefault="00791757" w:rsidP="00791757">
            <w:pPr>
              <w:spacing w:before="240" w:after="120"/>
              <w:rPr>
                <w:rFonts w:ascii="Arial" w:hAnsi="Arial" w:cs="Arial"/>
              </w:rPr>
            </w:pPr>
            <w:r w:rsidRPr="00791757">
              <w:rPr>
                <w:rFonts w:ascii="Arial" w:hAnsi="Arial" w:cs="Arial"/>
              </w:rPr>
              <w:t>……………………………………… zł</w:t>
            </w:r>
          </w:p>
        </w:tc>
      </w:tr>
      <w:tr w:rsidR="00791757" w:rsidTr="00791757">
        <w:tc>
          <w:tcPr>
            <w:tcW w:w="2518" w:type="dxa"/>
          </w:tcPr>
          <w:p w:rsidR="00791757" w:rsidRPr="00791757" w:rsidRDefault="00791757" w:rsidP="00791757">
            <w:pPr>
              <w:pStyle w:val="Akapitzlist"/>
              <w:numPr>
                <w:ilvl w:val="0"/>
                <w:numId w:val="13"/>
              </w:numPr>
              <w:spacing w:before="240" w:after="120"/>
              <w:contextualSpacing w:val="0"/>
              <w:rPr>
                <w:rFonts w:ascii="Arial" w:hAnsi="Arial" w:cs="Arial"/>
              </w:rPr>
            </w:pPr>
            <w:r w:rsidRPr="00791757">
              <w:rPr>
                <w:rFonts w:ascii="Arial" w:hAnsi="Arial" w:cs="Arial"/>
              </w:rPr>
              <w:t>Suma brutto:</w:t>
            </w:r>
          </w:p>
        </w:tc>
        <w:tc>
          <w:tcPr>
            <w:tcW w:w="12022" w:type="dxa"/>
          </w:tcPr>
          <w:p w:rsidR="00791757" w:rsidRPr="00791757" w:rsidRDefault="00791757" w:rsidP="00791757">
            <w:pPr>
              <w:spacing w:before="240" w:after="120"/>
              <w:rPr>
                <w:rFonts w:ascii="Arial" w:hAnsi="Arial" w:cs="Arial"/>
              </w:rPr>
            </w:pPr>
            <w:r w:rsidRPr="00791757">
              <w:rPr>
                <w:rFonts w:ascii="Arial" w:hAnsi="Arial" w:cs="Arial"/>
              </w:rPr>
              <w:t>……………………………………… zł</w:t>
            </w:r>
          </w:p>
        </w:tc>
      </w:tr>
    </w:tbl>
    <w:p w:rsidR="00791757" w:rsidRDefault="00791757" w:rsidP="00C756F2">
      <w:pPr>
        <w:pStyle w:val="Nagwek2"/>
        <w:spacing w:after="200"/>
        <w:rPr>
          <w:rFonts w:ascii="Arial" w:hAnsi="Arial" w:cs="Arial"/>
          <w:color w:val="auto"/>
        </w:rPr>
      </w:pPr>
    </w:p>
    <w:p w:rsidR="00D93C3D" w:rsidRPr="008F3E34" w:rsidRDefault="000D46E9" w:rsidP="00C756F2">
      <w:pPr>
        <w:pStyle w:val="Nagwek2"/>
        <w:spacing w:after="20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="00D04650" w:rsidRPr="008F3E34">
        <w:rPr>
          <w:rFonts w:ascii="Arial" w:hAnsi="Arial" w:cs="Arial"/>
          <w:color w:val="auto"/>
        </w:rPr>
        <w:t>. Oświadczenie Wykonawcy</w:t>
      </w:r>
    </w:p>
    <w:p w:rsidR="000D46E9" w:rsidRDefault="00D04650" w:rsidP="000D46E9">
      <w:pPr>
        <w:jc w:val="both"/>
        <w:rPr>
          <w:rFonts w:ascii="Arial" w:hAnsi="Arial" w:cs="Arial"/>
        </w:rPr>
      </w:pPr>
      <w:r w:rsidRPr="008F3E34">
        <w:rPr>
          <w:rFonts w:ascii="Arial" w:hAnsi="Arial" w:cs="Arial"/>
        </w:rPr>
        <w:t>Oświadczam, że oferowany sprzęt spełnia wymagane parametry techniczne wskazane jako warunek równoważności i w przypadku wyboru mojej oferty dostarczę sprzęt zgodny z niniejszym formularzem.</w:t>
      </w:r>
    </w:p>
    <w:p w:rsidR="00C756F2" w:rsidRDefault="00C756F2" w:rsidP="000D46E9">
      <w:pPr>
        <w:jc w:val="both"/>
        <w:rPr>
          <w:rFonts w:ascii="Arial" w:hAnsi="Arial" w:cs="Arial"/>
        </w:rPr>
      </w:pPr>
    </w:p>
    <w:p w:rsidR="00791757" w:rsidRDefault="00791757">
      <w:pPr>
        <w:rPr>
          <w:rFonts w:ascii="Arial" w:hAnsi="Arial" w:cs="Arial"/>
        </w:rPr>
      </w:pPr>
    </w:p>
    <w:p w:rsidR="00D93C3D" w:rsidRPr="008F3E34" w:rsidRDefault="00D04650">
      <w:pPr>
        <w:rPr>
          <w:rFonts w:ascii="Arial" w:hAnsi="Arial" w:cs="Arial"/>
        </w:rPr>
      </w:pPr>
      <w:r w:rsidRPr="008F3E34">
        <w:rPr>
          <w:rFonts w:ascii="Arial" w:hAnsi="Arial" w:cs="Arial"/>
        </w:rPr>
        <w:br/>
        <w:t>.......................................................</w:t>
      </w:r>
      <w:r w:rsidRPr="008F3E34">
        <w:rPr>
          <w:rFonts w:ascii="Arial" w:hAnsi="Arial" w:cs="Arial"/>
        </w:rPr>
        <w:br/>
        <w:t>Data i podpis Wykonawcy / osoby uprawnionej do reprezentacji</w:t>
      </w:r>
    </w:p>
    <w:sectPr w:rsidR="00D93C3D" w:rsidRPr="008F3E34" w:rsidSect="00637C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5" w:right="720" w:bottom="568" w:left="720" w:header="567" w:footer="3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D71" w:rsidRDefault="00286D71" w:rsidP="008F3E34">
      <w:pPr>
        <w:spacing w:after="0" w:line="240" w:lineRule="auto"/>
      </w:pPr>
      <w:r>
        <w:separator/>
      </w:r>
    </w:p>
  </w:endnote>
  <w:endnote w:type="continuationSeparator" w:id="0">
    <w:p w:rsidR="00286D71" w:rsidRDefault="00286D71" w:rsidP="008F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425" w:rsidRDefault="009E44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07432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9675F" w:rsidRPr="0049675F" w:rsidRDefault="0049675F" w:rsidP="00496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*niepotrzebne skreślić</w:t>
            </w:r>
          </w:p>
          <w:p w:rsidR="00791757" w:rsidRDefault="00791757">
            <w:pPr>
              <w:pStyle w:val="Stopka"/>
              <w:jc w:val="right"/>
            </w:pPr>
            <w:r w:rsidRPr="00791757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E377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91757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E3771">
              <w:rPr>
                <w:rFonts w:ascii="Arial" w:hAnsi="Arial" w:cs="Arial"/>
                <w:bCs/>
                <w:noProof/>
                <w:sz w:val="20"/>
                <w:szCs w:val="20"/>
              </w:rPr>
              <w:t>8</w:t>
            </w:r>
            <w:r w:rsidRPr="0079175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425" w:rsidRDefault="009E44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D71" w:rsidRDefault="00286D71" w:rsidP="008F3E34">
      <w:pPr>
        <w:spacing w:after="0" w:line="240" w:lineRule="auto"/>
      </w:pPr>
      <w:r>
        <w:separator/>
      </w:r>
    </w:p>
  </w:footnote>
  <w:footnote w:type="continuationSeparator" w:id="0">
    <w:p w:rsidR="00286D71" w:rsidRDefault="00286D71" w:rsidP="008F3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425" w:rsidRDefault="009E44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E34" w:rsidRPr="008F3E34" w:rsidRDefault="00791757" w:rsidP="00DE48FA">
    <w:pPr>
      <w:pStyle w:val="Nagwek1"/>
      <w:spacing w:before="0"/>
      <w:jc w:val="center"/>
      <w:rPr>
        <w:rFonts w:ascii="Arial" w:hAnsi="Arial" w:cs="Arial"/>
        <w:color w:val="auto"/>
      </w:rPr>
    </w:pPr>
    <w:r w:rsidRPr="008F3E34">
      <w:rPr>
        <w:rFonts w:ascii="Arial" w:hAnsi="Arial" w:cs="Arial"/>
        <w:color w:val="auto"/>
      </w:rPr>
      <w:t xml:space="preserve">Formularz </w:t>
    </w:r>
    <w:r w:rsidR="009E4425">
      <w:rPr>
        <w:rFonts w:ascii="Arial" w:hAnsi="Arial" w:cs="Arial"/>
        <w:color w:val="auto"/>
      </w:rPr>
      <w:t>Cenowy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425" w:rsidRDefault="009E4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675386"/>
    <w:multiLevelType w:val="hybridMultilevel"/>
    <w:tmpl w:val="20B66A64"/>
    <w:lvl w:ilvl="0" w:tplc="EF3A1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234D"/>
    <w:multiLevelType w:val="hybridMultilevel"/>
    <w:tmpl w:val="12000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86116"/>
    <w:multiLevelType w:val="hybridMultilevel"/>
    <w:tmpl w:val="BE0A0E58"/>
    <w:lvl w:ilvl="0" w:tplc="5CC0ABC6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8623F7"/>
    <w:multiLevelType w:val="hybridMultilevel"/>
    <w:tmpl w:val="0276B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B399F"/>
    <w:multiLevelType w:val="hybridMultilevel"/>
    <w:tmpl w:val="77C43D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6272FC1"/>
    <w:multiLevelType w:val="hybridMultilevel"/>
    <w:tmpl w:val="754EB3AE"/>
    <w:lvl w:ilvl="0" w:tplc="BFE09A5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110F9"/>
    <w:multiLevelType w:val="hybridMultilevel"/>
    <w:tmpl w:val="AFBC494C"/>
    <w:lvl w:ilvl="0" w:tplc="EF3A1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1"/>
  </w:num>
  <w:num w:numId="12">
    <w:abstractNumId w:val="13"/>
  </w:num>
  <w:num w:numId="13">
    <w:abstractNumId w:val="15"/>
  </w:num>
  <w:num w:numId="14">
    <w:abstractNumId w:val="12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1740F"/>
    <w:rsid w:val="00034616"/>
    <w:rsid w:val="0006063C"/>
    <w:rsid w:val="000D46E9"/>
    <w:rsid w:val="0015074B"/>
    <w:rsid w:val="00286D71"/>
    <w:rsid w:val="0029639D"/>
    <w:rsid w:val="002E3771"/>
    <w:rsid w:val="002F342D"/>
    <w:rsid w:val="00326F90"/>
    <w:rsid w:val="0049675F"/>
    <w:rsid w:val="005277EB"/>
    <w:rsid w:val="006141F9"/>
    <w:rsid w:val="00637CB4"/>
    <w:rsid w:val="00740BE8"/>
    <w:rsid w:val="00791757"/>
    <w:rsid w:val="007A4071"/>
    <w:rsid w:val="007E1AB9"/>
    <w:rsid w:val="00820008"/>
    <w:rsid w:val="008F3E34"/>
    <w:rsid w:val="00915B3C"/>
    <w:rsid w:val="009D6289"/>
    <w:rsid w:val="009E4425"/>
    <w:rsid w:val="00A07284"/>
    <w:rsid w:val="00AA1D8D"/>
    <w:rsid w:val="00B47730"/>
    <w:rsid w:val="00B5100E"/>
    <w:rsid w:val="00C756F2"/>
    <w:rsid w:val="00CB0664"/>
    <w:rsid w:val="00CD3C53"/>
    <w:rsid w:val="00D04650"/>
    <w:rsid w:val="00D53927"/>
    <w:rsid w:val="00D93C3D"/>
    <w:rsid w:val="00DB716C"/>
    <w:rsid w:val="00DE4890"/>
    <w:rsid w:val="00DE48FA"/>
    <w:rsid w:val="00DE55C2"/>
    <w:rsid w:val="00E8141E"/>
    <w:rsid w:val="00EA6C50"/>
    <w:rsid w:val="00FC693F"/>
    <w:rsid w:val="00FE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1E37BC"/>
  <w14:defaultImageDpi w14:val="300"/>
  <w15:docId w15:val="{65A4C7ED-8253-4687-B803-9E662602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editable">
    <w:name w:val="editable"/>
    <w:basedOn w:val="Domylnaczcionkaakapitu"/>
    <w:rsid w:val="00FE2AFF"/>
  </w:style>
  <w:style w:type="paragraph" w:styleId="Tekstdymka">
    <w:name w:val="Balloon Text"/>
    <w:basedOn w:val="Normalny"/>
    <w:link w:val="TekstdymkaZnak"/>
    <w:uiPriority w:val="99"/>
    <w:semiHidden/>
    <w:unhideWhenUsed/>
    <w:rsid w:val="00E81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41E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9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kNVBXUzdyWmliZFlVaElja0tJaWhwS3BUOE1taHNtM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vpBRGHa0VJfTHJHpBtcd0/NIm3Q8XY59uSesks700HI=</DigestValue>
      </Reference>
      <Reference URI="#INFO">
        <DigestMethod Algorithm="http://www.w3.org/2001/04/xmlenc#sha256"/>
        <DigestValue>FQWc+hOKBMih/3C/IiWlmTmJLHnW3L5j2ZFYEHlmC2I=</DigestValue>
      </Reference>
    </SignedInfo>
    <SignatureValue>U1eR35uZHDXe1y1q4sPkJ58pODiLg5tFcl/DCZJiV4+rd+7ncCdT8MqXfxhyW4UVMyv3tR/YM+E7VXbOw+ipDg==</SignatureValue>
    <Object Id="INFO">
      <ArrayOfString xmlns:xsi="http://www.w3.org/2001/XMLSchema-instance" xmlns:xsd="http://www.w3.org/2001/XMLSchema" xmlns="">
        <string>d5PWS7rZibdYUhIckKIihpKpT8Mmhsm1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2183A4-5BB7-478D-A5AA-A1CAB56BBC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985062-D21B-41E6-A026-2051B61AE6E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09708976-F4C8-4DEC-A39C-E09F3528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1077</Words>
  <Characters>6957</Characters>
  <Application>Microsoft Office Word</Application>
  <DocSecurity>0</DocSecurity>
  <Lines>281</Lines>
  <Paragraphs>148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7918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Nieciecka Barbara</cp:lastModifiedBy>
  <cp:revision>2</cp:revision>
  <cp:lastPrinted>2025-07-01T08:04:00Z</cp:lastPrinted>
  <dcterms:created xsi:type="dcterms:W3CDTF">2025-07-07T10:23:00Z</dcterms:created>
  <dcterms:modified xsi:type="dcterms:W3CDTF">2025-07-07T10:23:00Z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e2914bc2-a5be-4dbb-be81-0544844ef9e8</vt:lpwstr>
  </property>
  <property fmtid="{D5CDD505-2E9C-101B-9397-08002B2CF9AE}" pid="3" name="bjSaver">
    <vt:lpwstr>P+PIoLJM3xHON5JPdDLVoF+ScwAfFDK+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78537326-3811-4c1b-97a3-4cd21c1ce9b4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python-docx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10.11.194.238</vt:lpwstr>
  </property>
  <property fmtid="{D5CDD505-2E9C-101B-9397-08002B2CF9AE}" pid="13" name="bjPortionMark">
    <vt:lpwstr>[]</vt:lpwstr>
  </property>
</Properties>
</file>